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Style w:val="Heading1Char"/>
          <w:color w:val="C00000"/>
          <w:sz w:val="40"/>
          <w:szCs w:val="40"/>
        </w:rPr>
        <w:alias w:val="Title"/>
        <w:tag w:val="Title"/>
        <w:id w:val="-509755993"/>
        <w:placeholder>
          <w:docPart w:val="62B5A608A55A414A863CF76748C610C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15:color w:val="1F1F5F"/>
        <w:text w:multiLine="1"/>
      </w:sdtPr>
      <w:sdtEndPr>
        <w:rPr>
          <w:rStyle w:val="Heading1Char"/>
        </w:rPr>
      </w:sdtEndPr>
      <w:sdtContent>
        <w:p w:rsidR="009A00C6" w:rsidRPr="009A00C6" w:rsidRDefault="005F7177" w:rsidP="009A00C6">
          <w:pPr>
            <w:pStyle w:val="Title"/>
            <w:jc w:val="center"/>
            <w:rPr>
              <w:rFonts w:eastAsia="Calibri"/>
              <w:sz w:val="40"/>
              <w:szCs w:val="40"/>
            </w:rPr>
          </w:pPr>
          <w:r>
            <w:rPr>
              <w:rStyle w:val="Heading1Char"/>
              <w:color w:val="C00000"/>
              <w:sz w:val="40"/>
              <w:szCs w:val="40"/>
            </w:rPr>
            <w:t xml:space="preserve">Local Decision Making </w:t>
          </w:r>
          <w:r>
            <w:rPr>
              <w:rStyle w:val="Heading1Char"/>
              <w:color w:val="C00000"/>
              <w:sz w:val="40"/>
              <w:szCs w:val="40"/>
            </w:rPr>
            <w:br/>
          </w:r>
          <w:r w:rsidR="003E66F4">
            <w:rPr>
              <w:rStyle w:val="Heading1Char"/>
              <w:color w:val="C00000"/>
              <w:sz w:val="40"/>
              <w:szCs w:val="40"/>
            </w:rPr>
            <w:t>Community Overview Template</w:t>
          </w:r>
        </w:p>
      </w:sdtContent>
    </w:sdt>
    <w:p w:rsidR="004E64F1" w:rsidRPr="007C32C1" w:rsidRDefault="004E64F1" w:rsidP="004E64F1">
      <w:pPr>
        <w:keepNext/>
        <w:keepLines/>
        <w:shd w:val="clear" w:color="auto" w:fill="FFFFFF" w:themeFill="background1"/>
        <w:spacing w:before="240"/>
        <w:outlineLvl w:val="0"/>
        <w:rPr>
          <w:rFonts w:ascii="Lato Semibold" w:eastAsia="Times New Roman" w:hAnsi="Lato Semibold"/>
          <w:color w:val="C00000"/>
          <w:kern w:val="32"/>
          <w:sz w:val="36"/>
          <w:szCs w:val="32"/>
          <w:lang w:eastAsia="en-AU"/>
        </w:rPr>
      </w:pPr>
      <w:r w:rsidRPr="007C32C1">
        <w:rPr>
          <w:rFonts w:ascii="Lato Semibold" w:eastAsia="Times New Roman" w:hAnsi="Lato Semibold"/>
          <w:color w:val="C00000"/>
          <w:kern w:val="32"/>
          <w:sz w:val="36"/>
          <w:szCs w:val="32"/>
          <w:lang w:eastAsia="en-AU"/>
        </w:rPr>
        <w:t>Purpose</w:t>
      </w:r>
      <w:bookmarkStart w:id="0" w:name="_GoBack"/>
      <w:bookmarkEnd w:id="0"/>
    </w:p>
    <w:p w:rsidR="003E66F4" w:rsidRPr="00D96B13" w:rsidRDefault="003E66F4" w:rsidP="003E66F4">
      <w:pPr>
        <w:jc w:val="both"/>
      </w:pPr>
      <w:bookmarkStart w:id="1" w:name="_14lnt4eh8sl9" w:colFirst="0" w:colLast="0"/>
      <w:bookmarkEnd w:id="1"/>
      <w:r w:rsidRPr="00D96B13">
        <w:t>For government to use to understand what information it has about a particular community. Government should also be prepared to share this with community during the LDM process.</w:t>
      </w:r>
    </w:p>
    <w:p w:rsidR="004E64F1" w:rsidRPr="003E66F4" w:rsidRDefault="003E66F4" w:rsidP="003E66F4">
      <w:pPr>
        <w:keepNext/>
        <w:keepLines/>
        <w:shd w:val="clear" w:color="auto" w:fill="FFFFFF" w:themeFill="background1"/>
        <w:spacing w:before="240"/>
        <w:outlineLvl w:val="0"/>
        <w:rPr>
          <w:rFonts w:ascii="Lato Semibold" w:eastAsia="Times New Roman" w:hAnsi="Lato Semibold"/>
          <w:color w:val="C00000"/>
          <w:kern w:val="32"/>
          <w:sz w:val="36"/>
          <w:szCs w:val="32"/>
          <w:lang w:eastAsia="en-AU"/>
        </w:rPr>
      </w:pPr>
      <w:r>
        <w:rPr>
          <w:rFonts w:ascii="Lato Semibold" w:eastAsia="Times New Roman" w:hAnsi="Lato Semibold"/>
          <w:color w:val="C00000"/>
          <w:kern w:val="32"/>
          <w:sz w:val="36"/>
          <w:szCs w:val="32"/>
          <w:lang w:eastAsia="en-AU"/>
        </w:rPr>
        <w:t>When</w:t>
      </w:r>
      <w:r w:rsidR="004E64F1" w:rsidRPr="007C32C1">
        <w:rPr>
          <w:rFonts w:ascii="Lato Semibold" w:eastAsia="Times New Roman" w:hAnsi="Lato Semibold"/>
          <w:color w:val="C00000"/>
          <w:kern w:val="32"/>
          <w:sz w:val="36"/>
          <w:szCs w:val="32"/>
          <w:lang w:eastAsia="en-AU"/>
        </w:rPr>
        <w:t xml:space="preserve"> to use:</w:t>
      </w:r>
      <w:bookmarkStart w:id="2" w:name="_fycjno50cn5w" w:colFirst="0" w:colLast="0"/>
      <w:bookmarkEnd w:id="2"/>
    </w:p>
    <w:p w:rsidR="004E64F1" w:rsidRPr="004E64F1" w:rsidRDefault="003E66F4" w:rsidP="003E66F4">
      <w:pPr>
        <w:jc w:val="both"/>
        <w:rPr>
          <w:rFonts w:eastAsia="Arial" w:cs="Arial"/>
          <w:color w:val="000000"/>
          <w:lang w:val="en-GB" w:eastAsia="en-AU"/>
        </w:rPr>
      </w:pPr>
      <w:r w:rsidRPr="00D96B13">
        <w:t>Stage 2</w:t>
      </w:r>
      <w:r w:rsidR="004E64F1" w:rsidRPr="004E64F1">
        <w:rPr>
          <w:rFonts w:eastAsia="Arial" w:cs="Arial"/>
          <w:color w:val="000000"/>
          <w:lang w:val="en-GB" w:eastAsia="en-AU"/>
        </w:rPr>
        <w:t>.</w:t>
      </w:r>
    </w:p>
    <w:p w:rsidR="003E66F4" w:rsidRPr="003E66F4" w:rsidRDefault="003E66F4" w:rsidP="003E66F4">
      <w:pPr>
        <w:keepNext/>
        <w:keepLines/>
        <w:shd w:val="clear" w:color="auto" w:fill="FFFFFF" w:themeFill="background1"/>
        <w:spacing w:before="240"/>
        <w:outlineLvl w:val="0"/>
        <w:rPr>
          <w:rFonts w:ascii="Lato Semibold" w:eastAsia="Times New Roman" w:hAnsi="Lato Semibold"/>
          <w:color w:val="C00000"/>
          <w:kern w:val="32"/>
          <w:sz w:val="36"/>
          <w:szCs w:val="32"/>
          <w:lang w:eastAsia="en-AU"/>
        </w:rPr>
      </w:pPr>
      <w:bookmarkStart w:id="3" w:name="_mg618fhd5chp" w:colFirst="0" w:colLast="0"/>
      <w:bookmarkEnd w:id="3"/>
      <w:r>
        <w:rPr>
          <w:rFonts w:ascii="Lato Semibold" w:eastAsia="Times New Roman" w:hAnsi="Lato Semibold"/>
          <w:color w:val="C00000"/>
          <w:kern w:val="32"/>
          <w:sz w:val="36"/>
          <w:szCs w:val="32"/>
          <w:lang w:eastAsia="en-AU"/>
        </w:rPr>
        <w:t>How</w:t>
      </w:r>
      <w:r w:rsidRPr="007C32C1">
        <w:rPr>
          <w:rFonts w:ascii="Lato Semibold" w:eastAsia="Times New Roman" w:hAnsi="Lato Semibold"/>
          <w:color w:val="C00000"/>
          <w:kern w:val="32"/>
          <w:sz w:val="36"/>
          <w:szCs w:val="32"/>
          <w:lang w:eastAsia="en-AU"/>
        </w:rPr>
        <w:t xml:space="preserve"> to use:</w:t>
      </w:r>
    </w:p>
    <w:p w:rsidR="00F41AEA" w:rsidRDefault="00F41AEA">
      <w:r>
        <w:rPr>
          <w:rFonts w:cstheme="minorHAnsi"/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679064E" wp14:editId="2BF3C91C">
                <wp:simplePos x="0" y="0"/>
                <wp:positionH relativeFrom="margin">
                  <wp:align>right</wp:align>
                </wp:positionH>
                <wp:positionV relativeFrom="paragraph">
                  <wp:posOffset>912963</wp:posOffset>
                </wp:positionV>
                <wp:extent cx="6534150" cy="1593215"/>
                <wp:effectExtent l="0" t="0" r="0" b="6985"/>
                <wp:wrapTopAndBottom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34150" cy="1593515"/>
                          <a:chOff x="0" y="-1"/>
                          <a:chExt cx="6534484" cy="1593515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0" y="-1"/>
                            <a:ext cx="6534484" cy="1593515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41AEA" w:rsidRPr="0090058C" w:rsidRDefault="00F41AEA" w:rsidP="00F41AEA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CONTENT CONTROL</w:t>
                              </w:r>
                              <w:r w:rsidRPr="0090058C">
                                <w:rPr>
                                  <w:b/>
                                </w:rPr>
                                <w:t xml:space="preserve"> INSTRUCTIONS</w:t>
                              </w:r>
                            </w:p>
                            <w:p w:rsidR="00F41AEA" w:rsidRDefault="00F41AEA" w:rsidP="00F41AEA">
                              <w:r w:rsidRPr="0090058C">
                                <w:t xml:space="preserve">Fill in the </w:t>
                              </w:r>
                              <w:r>
                                <w:t>content control boxes</w:t>
                              </w:r>
                              <w:r w:rsidRPr="0090058C">
                                <w:t xml:space="preserve"> by selecting the areas of greyed out text and replacing the text with community specific content. The entered text will automatically format to match the surrounding text.</w:t>
                              </w:r>
                            </w:p>
                            <w:p w:rsidR="009B5027" w:rsidRDefault="009B5027" w:rsidP="00F41AEA">
                              <w:r>
                                <w:t>The region should be selected from the drop down box.</w:t>
                              </w:r>
                            </w:p>
                            <w:p w:rsidR="00F41AEA" w:rsidRPr="0090058C" w:rsidRDefault="00F41AEA" w:rsidP="00F41AEA">
                              <w:r>
                                <w:t>The table has been pr</w:t>
                              </w:r>
                              <w:r w:rsidR="009B5027">
                                <w:t>e-filled with examples to provide ideas and prompt discussion. Replace all con</w:t>
                              </w:r>
                              <w:r w:rsidR="0034104F">
                                <w:t>tent with the community specific answers.</w:t>
                              </w:r>
                            </w:p>
                            <w:p w:rsidR="00F41AEA" w:rsidRPr="0090058C" w:rsidRDefault="00F41AEA" w:rsidP="00F41AE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3924968" y="0"/>
                            <a:ext cx="2608313" cy="294005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41AEA" w:rsidRPr="0090058C" w:rsidRDefault="00F41AEA" w:rsidP="00F41AEA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90058C">
                                <w:rPr>
                                  <w:b/>
                                </w:rPr>
                                <w:t>DELETE THIS BOX ONCE FINISHED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679064E" id="Group 5" o:spid="_x0000_s1026" style="position:absolute;margin-left:463.3pt;margin-top:71.9pt;width:514.5pt;height:125.45pt;z-index:251659264;mso-position-horizontal:right;mso-position-horizontal-relative:margin;mso-height-relative:margin" coordorigin="" coordsize="65344,15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">
                <v:rect id="Rectangle 6" o:spid="_x0000_s1027" style="position:absolute;width:65344;height:159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" fillcolor="#1f1f5f [3213]" stroked="f" strokeweight="2pt">
                  <v:textbox>
                    <w:txbxContent>
                      <w:p w:rsidR="00F41AEA" w:rsidRPr="0090058C" w:rsidRDefault="00F41AEA" w:rsidP="00F41AEA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CONTENT CONTROL</w:t>
                        </w:r>
                        <w:r w:rsidRPr="0090058C">
                          <w:rPr>
                            <w:b/>
                          </w:rPr>
                          <w:t xml:space="preserve"> INSTRUCTIONS</w:t>
                        </w:r>
                      </w:p>
                      <w:p w:rsidR="00F41AEA" w:rsidRDefault="00F41AEA" w:rsidP="00F41AEA">
                        <w:r w:rsidRPr="0090058C">
                          <w:t xml:space="preserve">Fill in the </w:t>
                        </w:r>
                        <w:r>
                          <w:t>content control boxes</w:t>
                        </w:r>
                        <w:r w:rsidRPr="0090058C">
                          <w:t xml:space="preserve"> by selecting the areas of greyed out text and replacing the text with community specific content. The entered text will automatically format to match the surrounding text.</w:t>
                        </w:r>
                      </w:p>
                      <w:p w:rsidR="009B5027" w:rsidRDefault="009B5027" w:rsidP="00F41AEA">
                        <w:r>
                          <w:t>The region should be selected from the drop down box.</w:t>
                        </w:r>
                      </w:p>
                      <w:p w:rsidR="00F41AEA" w:rsidRPr="0090058C" w:rsidRDefault="00F41AEA" w:rsidP="00F41AEA">
                        <w:r>
                          <w:t>The table has been pr</w:t>
                        </w:r>
                        <w:r w:rsidR="009B5027">
                          <w:t>e-filled with examples to provide ideas and prompt discussion. Replace all con</w:t>
                        </w:r>
                        <w:r w:rsidR="0034104F">
                          <w:t>tent with the community specific answers.</w:t>
                        </w:r>
                      </w:p>
                      <w:p w:rsidR="00F41AEA" w:rsidRPr="0090058C" w:rsidRDefault="00F41AEA" w:rsidP="00F41AEA">
                        <w:pPr>
                          <w:jc w:val="center"/>
                        </w:pPr>
                      </w:p>
                    </w:txbxContent>
                  </v:textbox>
                </v:rect>
                <v:rect id="Rectangle 7" o:spid="_x0000_s1028" style="position:absolute;left:39249;width:26083;height:29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" fillcolor="#c00000" stroked="f" strokeweight="2pt">
                  <v:textbox>
                    <w:txbxContent>
                      <w:p w:rsidR="00F41AEA" w:rsidRPr="0090058C" w:rsidRDefault="00F41AEA" w:rsidP="00F41AEA">
                        <w:pPr>
                          <w:jc w:val="center"/>
                          <w:rPr>
                            <w:b/>
                          </w:rPr>
                        </w:pPr>
                        <w:r w:rsidRPr="0090058C">
                          <w:rPr>
                            <w:b/>
                          </w:rPr>
                          <w:t>DELETE THIS BOX ONCE FINISHED</w:t>
                        </w:r>
                      </w:p>
                    </w:txbxContent>
                  </v:textbox>
                </v:rect>
                <w10:wrap type="topAndBottom" anchorx="margin"/>
              </v:group>
            </w:pict>
          </mc:Fallback>
        </mc:AlternateContent>
      </w:r>
      <w:r w:rsidR="003E66F4" w:rsidRPr="00D96B13">
        <w:t xml:space="preserve">Government, through Regional </w:t>
      </w:r>
      <w:proofErr w:type="spellStart"/>
      <w:r w:rsidR="003E66F4" w:rsidRPr="00D96B13">
        <w:t>Coord</w:t>
      </w:r>
      <w:proofErr w:type="spellEnd"/>
      <w:r w:rsidR="003E66F4" w:rsidRPr="00D96B13">
        <w:t>, should find out and summarise as much information as it has about a community. This will include consultation information, data (both Territory and Federal), funding, programs, initiatives</w:t>
      </w:r>
      <w:r w:rsidR="003E66F4">
        <w:t>,</w:t>
      </w:r>
      <w:r w:rsidR="00D40446">
        <w:t xml:space="preserve"> </w:t>
      </w:r>
      <w:r w:rsidR="003E66F4" w:rsidRPr="00D96B13">
        <w:t xml:space="preserve">planned </w:t>
      </w:r>
      <w:r w:rsidR="003E66F4">
        <w:t>and unplanned</w:t>
      </w:r>
      <w:r w:rsidR="003E66F4" w:rsidRPr="00D96B13">
        <w:t>. Consider sharing this information with community, so that government and community are both making informed decisions from the same basis.</w:t>
      </w:r>
    </w:p>
    <w:p w:rsidR="00F41AEA" w:rsidRDefault="00F41AEA"/>
    <w:p w:rsidR="00F41AEA" w:rsidRDefault="00F41AEA">
      <w:pPr>
        <w:rPr>
          <w:rFonts w:ascii="Lato Semibold" w:eastAsia="Times New Roman" w:hAnsi="Lato Semibold"/>
          <w:color w:val="C00000"/>
          <w:kern w:val="32"/>
          <w:sz w:val="36"/>
          <w:szCs w:val="32"/>
          <w:lang w:eastAsia="en-AU"/>
        </w:rPr>
      </w:pPr>
      <w:r>
        <w:rPr>
          <w:rFonts w:ascii="Lato Semibold" w:eastAsia="Times New Roman" w:hAnsi="Lato Semibold"/>
          <w:color w:val="C00000"/>
          <w:kern w:val="32"/>
          <w:sz w:val="36"/>
          <w:szCs w:val="32"/>
          <w:lang w:eastAsia="en-AU"/>
        </w:rPr>
        <w:br w:type="page"/>
      </w:r>
    </w:p>
    <w:p w:rsidR="003E66F4" w:rsidRPr="00C96D15" w:rsidRDefault="003E66F4" w:rsidP="003E66F4">
      <w:pPr>
        <w:keepNext/>
        <w:keepLines/>
        <w:shd w:val="clear" w:color="auto" w:fill="FFFFFF" w:themeFill="background1"/>
        <w:spacing w:before="240"/>
        <w:outlineLvl w:val="0"/>
        <w:rPr>
          <w:rFonts w:ascii="Lato Semibold" w:eastAsia="Times New Roman" w:hAnsi="Lato Semibold"/>
          <w:color w:val="C00000"/>
          <w:kern w:val="32"/>
          <w:sz w:val="36"/>
          <w:szCs w:val="32"/>
          <w:lang w:eastAsia="en-AU"/>
        </w:rPr>
      </w:pPr>
      <w:r w:rsidRPr="00C96D15">
        <w:rPr>
          <w:rFonts w:ascii="Lato Semibold" w:eastAsia="Times New Roman" w:hAnsi="Lato Semibold"/>
          <w:color w:val="C00000"/>
          <w:kern w:val="32"/>
          <w:sz w:val="36"/>
          <w:szCs w:val="32"/>
          <w:lang w:eastAsia="en-AU"/>
        </w:rPr>
        <w:lastRenderedPageBreak/>
        <w:t xml:space="preserve">Community Overview </w:t>
      </w:r>
    </w:p>
    <w:p w:rsidR="003E66F4" w:rsidRDefault="003E66F4" w:rsidP="003E66F4">
      <w:pPr>
        <w:rPr>
          <w:b/>
        </w:rPr>
      </w:pPr>
      <w:r>
        <w:rPr>
          <w:b/>
        </w:rPr>
        <w:t xml:space="preserve">Community Name: </w:t>
      </w:r>
      <w:sdt>
        <w:sdtPr>
          <w:rPr>
            <w:b/>
          </w:rPr>
          <w:id w:val="-1860807263"/>
          <w:placeholder>
            <w:docPart w:val="45EE34C81F964F9DBF073C2CE74833E7"/>
          </w:placeholder>
          <w:temporary/>
          <w:showingPlcHdr/>
        </w:sdtPr>
        <w:sdtEndPr/>
        <w:sdtContent>
          <w:r w:rsidR="00160A08">
            <w:rPr>
              <w:rStyle w:val="PlaceholderText"/>
            </w:rPr>
            <w:t>Enter the name of the community being reviewed</w:t>
          </w:r>
        </w:sdtContent>
      </w:sdt>
    </w:p>
    <w:p w:rsidR="003E66F4" w:rsidRDefault="003E66F4" w:rsidP="003E66F4">
      <w:pPr>
        <w:rPr>
          <w:b/>
        </w:rPr>
      </w:pPr>
    </w:p>
    <w:p w:rsidR="003E66F4" w:rsidRPr="00160A08" w:rsidRDefault="003E66F4" w:rsidP="003E66F4">
      <w:r>
        <w:rPr>
          <w:b/>
        </w:rPr>
        <w:t xml:space="preserve">Region: </w:t>
      </w:r>
      <w:sdt>
        <w:sdtPr>
          <w:rPr>
            <w:rStyle w:val="Style1"/>
          </w:rPr>
          <w:id w:val="1593516837"/>
          <w:placeholder>
            <w:docPart w:val="618D1A33A04548138515AB87AE651B0D"/>
          </w:placeholder>
          <w:showingPlcHdr/>
          <w:dropDownList>
            <w:listItem w:value="Choose a region"/>
            <w:listItem w:displayText="Darwin, Palmerston and Litchfield" w:value="Darwin, Palmerston and Litchfield"/>
            <w:listItem w:displayText="Top End" w:value="Top End"/>
            <w:listItem w:displayText="East Arnhem" w:value="East Arnhem"/>
            <w:listItem w:displayText="Big Rivers" w:value="Big Rivers"/>
            <w:listItem w:displayText="Barkly" w:value="Barkly"/>
            <w:listItem w:displayText="Central Australia" w:value="Central Australia"/>
          </w:dropDownList>
        </w:sdtPr>
        <w:sdtEndPr>
          <w:rPr>
            <w:rStyle w:val="DefaultParagraphFont"/>
            <w:b/>
          </w:rPr>
        </w:sdtEndPr>
        <w:sdtContent>
          <w:r w:rsidR="00160A08">
            <w:rPr>
              <w:rStyle w:val="PlaceholderText"/>
            </w:rPr>
            <w:t>Choose a region</w:t>
          </w:r>
        </w:sdtContent>
      </w:sdt>
    </w:p>
    <w:p w:rsidR="003E66F4" w:rsidRDefault="003E66F4" w:rsidP="003E66F4">
      <w:pPr>
        <w:rPr>
          <w:b/>
        </w:rPr>
      </w:pPr>
    </w:p>
    <w:p w:rsidR="003E66F4" w:rsidRDefault="00F130A2" w:rsidP="003E66F4">
      <w:pPr>
        <w:spacing w:after="0"/>
        <w:rPr>
          <w:b/>
        </w:rPr>
      </w:pPr>
      <w:sdt>
        <w:sdtPr>
          <w:rPr>
            <w:b/>
          </w:rPr>
          <w:id w:val="460695792"/>
          <w:placeholder>
            <w:docPart w:val="9CF9E815B5F54131BB2475F56A8D4849"/>
          </w:placeholder>
          <w:temporary/>
          <w:showingPlcHdr/>
        </w:sdtPr>
        <w:sdtEndPr/>
        <w:sdtContent>
          <w:r w:rsidR="00160A08">
            <w:rPr>
              <w:rStyle w:val="PlaceholderText"/>
            </w:rPr>
            <w:t>Full name of the Regional Executive Director</w:t>
          </w:r>
        </w:sdtContent>
      </w:sdt>
    </w:p>
    <w:p w:rsidR="003E66F4" w:rsidRDefault="003E66F4" w:rsidP="003E66F4">
      <w:pPr>
        <w:spacing w:after="0"/>
        <w:rPr>
          <w:b/>
        </w:rPr>
      </w:pPr>
      <w:r>
        <w:rPr>
          <w:b/>
        </w:rPr>
        <w:t xml:space="preserve">Regional Executive Director </w:t>
      </w:r>
    </w:p>
    <w:p w:rsidR="003E66F4" w:rsidRDefault="003E66F4" w:rsidP="003E66F4">
      <w:pPr>
        <w:spacing w:after="0"/>
        <w:rPr>
          <w:b/>
        </w:rPr>
      </w:pPr>
      <w:r>
        <w:rPr>
          <w:b/>
        </w:rPr>
        <w:t>Department of the Chief Minister and Cabinet</w:t>
      </w:r>
    </w:p>
    <w:p w:rsidR="003E66F4" w:rsidRDefault="003E66F4" w:rsidP="003E66F4"/>
    <w:tbl>
      <w:tblPr>
        <w:tblW w:w="9865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648"/>
        <w:gridCol w:w="7217"/>
      </w:tblGrid>
      <w:tr w:rsidR="003E66F4" w:rsidRPr="00D96B13" w:rsidTr="00160A08">
        <w:trPr>
          <w:trHeight w:val="851"/>
        </w:trPr>
        <w:tc>
          <w:tcPr>
            <w:tcW w:w="264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66F4" w:rsidRPr="00D96B13" w:rsidRDefault="003E66F4" w:rsidP="00705585">
            <w:r w:rsidRPr="00D96B13">
              <w:t>What community priorities have already been identified by the community</w:t>
            </w:r>
            <w:r w:rsidR="0034104F">
              <w:t>?</w:t>
            </w:r>
          </w:p>
        </w:tc>
        <w:sdt>
          <w:sdtPr>
            <w:id w:val="907803472"/>
            <w:placeholder>
              <w:docPart w:val="03D284B87C3E4116997704909149BE51"/>
            </w:placeholder>
            <w:temporary/>
            <w:showingPlcHdr/>
          </w:sdtPr>
          <w:sdtEndPr/>
          <w:sdtContent>
            <w:tc>
              <w:tcPr>
                <w:tcW w:w="7217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3E66F4" w:rsidRPr="00D96B13" w:rsidRDefault="007939CC" w:rsidP="007939CC">
                <w:r>
                  <w:rPr>
                    <w:rStyle w:val="PlaceholderText"/>
                  </w:rPr>
                  <w:t>Housing</w:t>
                </w:r>
              </w:p>
            </w:tc>
          </w:sdtContent>
        </w:sdt>
      </w:tr>
      <w:tr w:rsidR="003E66F4" w:rsidRPr="00D96B13" w:rsidTr="00160A08">
        <w:trPr>
          <w:trHeight w:val="530"/>
        </w:trPr>
        <w:tc>
          <w:tcPr>
            <w:tcW w:w="264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66F4" w:rsidRPr="00D96B13" w:rsidRDefault="009B6366" w:rsidP="00705585">
            <w:r w:rsidRPr="00D96B13">
              <w:t xml:space="preserve">What work is the government </w:t>
            </w:r>
            <w:r>
              <w:t>currently doing to address the priorities?</w:t>
            </w:r>
          </w:p>
        </w:tc>
        <w:sdt>
          <w:sdtPr>
            <w:id w:val="1212460922"/>
            <w:placeholder>
              <w:docPart w:val="5ED514D527A8454EA168C42672393AB6"/>
            </w:placeholder>
            <w:temporary/>
            <w:showingPlcHdr/>
          </w:sdtPr>
          <w:sdtEndPr/>
          <w:sdtContent>
            <w:tc>
              <w:tcPr>
                <w:tcW w:w="7217" w:type="dxa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3E66F4" w:rsidRPr="00D96B13" w:rsidRDefault="007939CC" w:rsidP="00447CAA">
                <w:r w:rsidRPr="007939CC">
                  <w:rPr>
                    <w:rStyle w:val="PlaceholderText"/>
                  </w:rPr>
                  <w:t>Room to Breathe Program</w:t>
                </w:r>
              </w:p>
            </w:tc>
          </w:sdtContent>
        </w:sdt>
      </w:tr>
      <w:tr w:rsidR="003E66F4" w:rsidRPr="00D96B13" w:rsidTr="00160A08">
        <w:trPr>
          <w:trHeight w:val="530"/>
        </w:trPr>
        <w:tc>
          <w:tcPr>
            <w:tcW w:w="264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66F4" w:rsidRPr="00D96B13" w:rsidRDefault="003E66F4" w:rsidP="00705585">
            <w:r w:rsidRPr="00D96B13">
              <w:t>What other services/programs is the NT Government responsible for in the community</w:t>
            </w:r>
            <w:r w:rsidR="0034104F">
              <w:t>?</w:t>
            </w:r>
          </w:p>
        </w:tc>
        <w:tc>
          <w:tcPr>
            <w:tcW w:w="7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66F4" w:rsidRPr="00D96B13" w:rsidRDefault="00F130A2" w:rsidP="007939CC">
            <w:sdt>
              <w:sdtPr>
                <w:id w:val="1848057448"/>
                <w:placeholder>
                  <w:docPart w:val="1CE7670EBDDC469E8545EFE0F1D1677C"/>
                </w:placeholder>
                <w:temporary/>
                <w:showingPlcHdr/>
              </w:sdtPr>
              <w:sdtEndPr/>
              <w:sdtContent>
                <w:r w:rsidR="007939CC">
                  <w:rPr>
                    <w:rStyle w:val="PlaceholderText"/>
                  </w:rPr>
                  <w:t>Sport and Recreation</w:t>
                </w:r>
                <w:r w:rsidR="007939CC">
                  <w:rPr>
                    <w:rStyle w:val="PlaceholderText"/>
                  </w:rPr>
                  <w:br/>
                  <w:t>Night Patrol</w:t>
                </w:r>
                <w:r w:rsidR="007939CC">
                  <w:rPr>
                    <w:rStyle w:val="PlaceholderText"/>
                  </w:rPr>
                  <w:br/>
                  <w:t>Aged Care</w:t>
                </w:r>
              </w:sdtContent>
            </w:sdt>
            <w:r w:rsidR="003E66F4" w:rsidRPr="00D96B13">
              <w:br/>
            </w:r>
            <w:r w:rsidR="003E66F4" w:rsidRPr="00D96B13">
              <w:br/>
            </w:r>
          </w:p>
        </w:tc>
      </w:tr>
      <w:tr w:rsidR="003E66F4" w:rsidRPr="00D96B13" w:rsidTr="00160A08">
        <w:trPr>
          <w:trHeight w:val="2559"/>
        </w:trPr>
        <w:tc>
          <w:tcPr>
            <w:tcW w:w="264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4104F" w:rsidRPr="00D96B13" w:rsidRDefault="003E66F4" w:rsidP="00705585">
            <w:r w:rsidRPr="00D96B13">
              <w:t>What other initiatives is the NT Government currently working on that may provide opportunities for future development</w:t>
            </w:r>
            <w:r w:rsidR="0034104F">
              <w:t>?</w:t>
            </w:r>
          </w:p>
        </w:tc>
        <w:tc>
          <w:tcPr>
            <w:tcW w:w="7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66F4" w:rsidRPr="00D96B13" w:rsidRDefault="00F130A2" w:rsidP="00705585">
            <w:sdt>
              <w:sdtPr>
                <w:id w:val="2031142843"/>
                <w:placeholder>
                  <w:docPart w:val="34375E318B2241C38C7C5271E88A69E7"/>
                </w:placeholder>
                <w:temporary/>
                <w:showingPlcHdr/>
              </w:sdtPr>
              <w:sdtEndPr/>
              <w:sdtContent>
                <w:r w:rsidR="007939CC" w:rsidRPr="007939CC">
                  <w:rPr>
                    <w:rStyle w:val="PlaceholderText"/>
                  </w:rPr>
                  <w:t>Indigenous Contracting Framework</w:t>
                </w:r>
                <w:r w:rsidR="007939CC">
                  <w:rPr>
                    <w:rStyle w:val="PlaceholderText"/>
                  </w:rPr>
                  <w:br/>
                  <w:t>Aboriginal Tourism Strategy</w:t>
                </w:r>
                <w:r w:rsidR="007939CC">
                  <w:rPr>
                    <w:rStyle w:val="PlaceholderText"/>
                  </w:rPr>
                  <w:br/>
                  <w:t>Land and Sea Action Plan</w:t>
                </w:r>
                <w:r w:rsidR="007939CC">
                  <w:rPr>
                    <w:rStyle w:val="PlaceholderText"/>
                  </w:rPr>
                  <w:br/>
                  <w:t>Treaty</w:t>
                </w:r>
              </w:sdtContent>
            </w:sdt>
            <w:r w:rsidR="007939CC" w:rsidRPr="00D96B13">
              <w:br/>
            </w:r>
            <w:r w:rsidR="003E66F4" w:rsidRPr="00D96B13">
              <w:br/>
            </w:r>
          </w:p>
        </w:tc>
      </w:tr>
      <w:tr w:rsidR="003E66F4" w:rsidRPr="00D96B13" w:rsidTr="00160A08">
        <w:trPr>
          <w:trHeight w:val="530"/>
        </w:trPr>
        <w:tc>
          <w:tcPr>
            <w:tcW w:w="264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66F4" w:rsidRPr="00D96B13" w:rsidRDefault="003E66F4" w:rsidP="00705585">
            <w:r w:rsidRPr="00D96B13">
              <w:lastRenderedPageBreak/>
              <w:t xml:space="preserve">Key Contact person for NT Government </w:t>
            </w:r>
            <w:r w:rsidRPr="00D96B13">
              <w:br/>
            </w:r>
          </w:p>
        </w:tc>
        <w:tc>
          <w:tcPr>
            <w:tcW w:w="72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E66F4" w:rsidRPr="00D96B13" w:rsidRDefault="00F130A2" w:rsidP="007939CC">
            <w:sdt>
              <w:sdtPr>
                <w:id w:val="61227233"/>
                <w:placeholder>
                  <w:docPart w:val="6870D69A658F449585E8404F221F6EF6"/>
                </w:placeholder>
                <w:temporary/>
                <w:showingPlcHdr/>
              </w:sdtPr>
              <w:sdtEndPr/>
              <w:sdtContent>
                <w:r w:rsidR="007939CC">
                  <w:rPr>
                    <w:rStyle w:val="PlaceholderText"/>
                  </w:rPr>
                  <w:t>Contact name</w:t>
                </w:r>
              </w:sdtContent>
            </w:sdt>
            <w:r w:rsidR="003E66F4" w:rsidRPr="00D96B13">
              <w:br/>
            </w:r>
            <w:sdt>
              <w:sdtPr>
                <w:id w:val="409730868"/>
                <w:placeholder>
                  <w:docPart w:val="4C4C12B5C60E4D18B27751FCD2FF5040"/>
                </w:placeholder>
                <w:showingPlcHdr/>
              </w:sdtPr>
              <w:sdtEndPr/>
              <w:sdtContent>
                <w:r w:rsidR="007939CC">
                  <w:rPr>
                    <w:rStyle w:val="PlaceholderText"/>
                  </w:rPr>
                  <w:t>Job title and agency</w:t>
                </w:r>
              </w:sdtContent>
            </w:sdt>
            <w:r w:rsidR="003E66F4" w:rsidRPr="00D96B13">
              <w:br/>
            </w:r>
            <w:sdt>
              <w:sdtPr>
                <w:id w:val="-723055637"/>
                <w:placeholder>
                  <w:docPart w:val="D21760DA6C7C4FA6BB11F08756BFB9C9"/>
                </w:placeholder>
                <w:showingPlcHdr/>
              </w:sdtPr>
              <w:sdtEndPr/>
              <w:sdtContent>
                <w:r w:rsidR="007939CC">
                  <w:rPr>
                    <w:rStyle w:val="PlaceholderText"/>
                  </w:rPr>
                  <w:t>Contact number</w:t>
                </w:r>
              </w:sdtContent>
            </w:sdt>
          </w:p>
        </w:tc>
      </w:tr>
    </w:tbl>
    <w:p w:rsidR="006A2F2D" w:rsidRPr="003E66F4" w:rsidRDefault="006A2F2D" w:rsidP="003E66F4">
      <w:pPr>
        <w:rPr>
          <w:lang w:bidi="en-US"/>
        </w:rPr>
      </w:pPr>
    </w:p>
    <w:sectPr w:rsidR="006A2F2D" w:rsidRPr="003E66F4" w:rsidSect="009A00C6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2269" w:right="794" w:bottom="794" w:left="794" w:header="793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239" w:rsidRDefault="00623239" w:rsidP="007332FF">
      <w:r>
        <w:separator/>
      </w:r>
    </w:p>
  </w:endnote>
  <w:endnote w:type="continuationSeparator" w:id="0">
    <w:p w:rsidR="00623239" w:rsidRDefault="00623239" w:rsidP="00733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Semibold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655" w:rsidRDefault="00996655" w:rsidP="00996655">
    <w:pPr>
      <w:spacing w:after="0"/>
    </w:pPr>
  </w:p>
  <w:tbl>
    <w:tblPr>
      <w:tblW w:w="10318" w:type="dxa"/>
      <w:tblBorders>
        <w:top w:val="single" w:sz="4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  <w:tblDescription w:val="Footer area"/>
    </w:tblPr>
    <w:tblGrid>
      <w:gridCol w:w="10318"/>
    </w:tblGrid>
    <w:tr w:rsidR="00996655" w:rsidRPr="00132658" w:rsidTr="001D258A">
      <w:trPr>
        <w:cantSplit/>
        <w:trHeight w:hRule="exact" w:val="567"/>
      </w:trPr>
      <w:tc>
        <w:tcPr>
          <w:tcW w:w="10318" w:type="dxa"/>
          <w:vAlign w:val="bottom"/>
        </w:tcPr>
        <w:p w:rsidR="00996655" w:rsidRPr="00750D2F" w:rsidRDefault="00996655" w:rsidP="00996655">
          <w:pPr>
            <w:spacing w:after="0"/>
            <w:rPr>
              <w:rStyle w:val="PageNumber"/>
            </w:rPr>
          </w:pPr>
        </w:p>
        <w:p w:rsidR="00996655" w:rsidRPr="00AC4488" w:rsidRDefault="00996655" w:rsidP="00996655">
          <w:pPr>
            <w:spacing w:after="0"/>
            <w:rPr>
              <w:rStyle w:val="PageNumber"/>
            </w:rPr>
          </w:pPr>
          <w:r w:rsidRPr="00AC4488">
            <w:rPr>
              <w:rStyle w:val="PageNumber"/>
            </w:rPr>
            <w:t xml:space="preserve">Page </w:t>
          </w:r>
          <w:r w:rsidRPr="00AC4488">
            <w:rPr>
              <w:rStyle w:val="PageNumber"/>
            </w:rPr>
            <w:fldChar w:fldCharType="begin"/>
          </w:r>
          <w:r w:rsidRPr="00AC4488">
            <w:rPr>
              <w:rStyle w:val="PageNumber"/>
            </w:rPr>
            <w:instrText xml:space="preserve"> PAGE  \* Arabic  \* MERGEFORMAT </w:instrText>
          </w:r>
          <w:r w:rsidRPr="00AC4488">
            <w:rPr>
              <w:rStyle w:val="PageNumber"/>
            </w:rPr>
            <w:fldChar w:fldCharType="separate"/>
          </w:r>
          <w:r w:rsidR="00F130A2">
            <w:rPr>
              <w:rStyle w:val="PageNumber"/>
              <w:noProof/>
            </w:rPr>
            <w:t>2</w:t>
          </w:r>
          <w:r w:rsidRPr="00AC4488">
            <w:rPr>
              <w:rStyle w:val="PageNumber"/>
            </w:rPr>
            <w:fldChar w:fldCharType="end"/>
          </w:r>
          <w:r w:rsidRPr="00AC4488">
            <w:rPr>
              <w:rStyle w:val="PageNumber"/>
            </w:rPr>
            <w:t xml:space="preserve"> of </w:t>
          </w:r>
          <w:r w:rsidRPr="00AC4488">
            <w:rPr>
              <w:rStyle w:val="PageNumber"/>
            </w:rPr>
            <w:fldChar w:fldCharType="begin"/>
          </w:r>
          <w:r w:rsidRPr="00AC4488">
            <w:rPr>
              <w:rStyle w:val="PageNumber"/>
            </w:rPr>
            <w:instrText xml:space="preserve"> NUMPAGES  \* Arabic  \* MERGEFORMAT </w:instrText>
          </w:r>
          <w:r w:rsidRPr="00AC4488">
            <w:rPr>
              <w:rStyle w:val="PageNumber"/>
            </w:rPr>
            <w:fldChar w:fldCharType="separate"/>
          </w:r>
          <w:r w:rsidR="00F130A2">
            <w:rPr>
              <w:rStyle w:val="PageNumber"/>
              <w:noProof/>
            </w:rPr>
            <w:t>2</w:t>
          </w:r>
          <w:r w:rsidRPr="00AC4488">
            <w:rPr>
              <w:rStyle w:val="PageNumber"/>
            </w:rPr>
            <w:fldChar w:fldCharType="end"/>
          </w:r>
        </w:p>
      </w:tc>
    </w:tr>
  </w:tbl>
  <w:p w:rsidR="00CA36A0" w:rsidRPr="00996655" w:rsidRDefault="00CA36A0" w:rsidP="00996655">
    <w:pPr>
      <w:pStyle w:val="Hidden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5D88" w:rsidRDefault="00D15D88" w:rsidP="00C0326E">
    <w:pPr>
      <w:spacing w:after="0"/>
    </w:pPr>
  </w:p>
  <w:p w:rsidR="00996655" w:rsidRDefault="00996655" w:rsidP="00996655">
    <w:pPr>
      <w:pStyle w:val="Hidden"/>
    </w:pPr>
  </w:p>
  <w:tbl>
    <w:tblPr>
      <w:tblW w:w="10318" w:type="dxa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Footer area"/>
    </w:tblPr>
    <w:tblGrid>
      <w:gridCol w:w="7767"/>
      <w:gridCol w:w="2551"/>
    </w:tblGrid>
    <w:tr w:rsidR="00C0326E" w:rsidRPr="00132658" w:rsidTr="009B6366">
      <w:trPr>
        <w:cantSplit/>
        <w:trHeight w:hRule="exact" w:val="567"/>
      </w:trPr>
      <w:tc>
        <w:tcPr>
          <w:tcW w:w="7767" w:type="dxa"/>
          <w:vAlign w:val="bottom"/>
        </w:tcPr>
        <w:p w:rsidR="00901430" w:rsidRPr="00901430" w:rsidRDefault="00901430" w:rsidP="00C0326E">
          <w:pPr>
            <w:spacing w:after="0"/>
            <w:rPr>
              <w:rStyle w:val="PageNumber"/>
            </w:rPr>
          </w:pPr>
        </w:p>
        <w:p w:rsidR="00C0326E" w:rsidRPr="00CE30CF" w:rsidRDefault="00C0326E" w:rsidP="00C0326E">
          <w:pPr>
            <w:spacing w:after="0"/>
            <w:rPr>
              <w:rStyle w:val="PageNumber"/>
            </w:rPr>
          </w:pPr>
          <w:r w:rsidRPr="00CE30CF">
            <w:rPr>
              <w:rStyle w:val="PageNumber"/>
            </w:rPr>
            <w:t xml:space="preserve">Page </w:t>
          </w:r>
          <w:r w:rsidRPr="00CE30CF">
            <w:rPr>
              <w:rStyle w:val="PageNumber"/>
            </w:rPr>
            <w:fldChar w:fldCharType="begin"/>
          </w:r>
          <w:r w:rsidRPr="00CE30CF">
            <w:rPr>
              <w:rStyle w:val="PageNumber"/>
            </w:rPr>
            <w:instrText xml:space="preserve"> PAGE  \* Arabic  \* MERGEFORMAT </w:instrText>
          </w:r>
          <w:r w:rsidRPr="00CE30CF">
            <w:rPr>
              <w:rStyle w:val="PageNumber"/>
            </w:rPr>
            <w:fldChar w:fldCharType="separate"/>
          </w:r>
          <w:r w:rsidR="00F130A2">
            <w:rPr>
              <w:rStyle w:val="PageNumber"/>
              <w:noProof/>
            </w:rPr>
            <w:t>1</w:t>
          </w:r>
          <w:r w:rsidRPr="00CE30CF">
            <w:rPr>
              <w:rStyle w:val="PageNumber"/>
            </w:rPr>
            <w:fldChar w:fldCharType="end"/>
          </w:r>
          <w:r w:rsidRPr="00CE30CF">
            <w:rPr>
              <w:rStyle w:val="PageNumber"/>
            </w:rPr>
            <w:t xml:space="preserve"> of </w:t>
          </w:r>
          <w:r w:rsidRPr="00CE30CF">
            <w:rPr>
              <w:rStyle w:val="PageNumber"/>
            </w:rPr>
            <w:fldChar w:fldCharType="begin"/>
          </w:r>
          <w:r w:rsidRPr="00CE30CF">
            <w:rPr>
              <w:rStyle w:val="PageNumber"/>
            </w:rPr>
            <w:instrText xml:space="preserve"> NUMPAGES  \* Arabic  \* MERGEFORMAT </w:instrText>
          </w:r>
          <w:r w:rsidRPr="00CE30CF">
            <w:rPr>
              <w:rStyle w:val="PageNumber"/>
            </w:rPr>
            <w:fldChar w:fldCharType="separate"/>
          </w:r>
          <w:r w:rsidR="00F130A2">
            <w:rPr>
              <w:rStyle w:val="PageNumber"/>
              <w:noProof/>
            </w:rPr>
            <w:t>2</w:t>
          </w:r>
          <w:r w:rsidRPr="00CE30CF">
            <w:rPr>
              <w:rStyle w:val="PageNumber"/>
            </w:rPr>
            <w:fldChar w:fldCharType="end"/>
          </w:r>
          <w:r>
            <w:rPr>
              <w:rFonts w:ascii="Times New Roman" w:eastAsia="Times New Roman" w:hAnsi="Times New Roman"/>
              <w:snapToGrid w:val="0"/>
              <w:color w:val="000000"/>
              <w:w w:val="0"/>
              <w:sz w:val="0"/>
              <w:szCs w:val="0"/>
              <w:u w:color="000000"/>
              <w:bdr w:val="none" w:sz="0" w:space="0" w:color="000000"/>
              <w:shd w:val="clear" w:color="000000" w:fill="000000"/>
              <w:lang w:val="x-none" w:eastAsia="x-none" w:bidi="x-none"/>
            </w:rPr>
            <w:t xml:space="preserve"> </w:t>
          </w:r>
        </w:p>
      </w:tc>
      <w:tc>
        <w:tcPr>
          <w:tcW w:w="2551" w:type="dxa"/>
          <w:vAlign w:val="bottom"/>
        </w:tcPr>
        <w:p w:rsidR="00C0326E" w:rsidRPr="001E14EB" w:rsidRDefault="00C0326E" w:rsidP="00C0326E">
          <w:pPr>
            <w:spacing w:after="0"/>
            <w:jc w:val="right"/>
          </w:pPr>
          <w:r w:rsidRPr="00785C24">
            <w:rPr>
              <w:rStyle w:val="PageNumber"/>
              <w:noProof/>
              <w:lang w:eastAsia="en-AU"/>
            </w:rPr>
            <w:t xml:space="preserve"> </w:t>
          </w:r>
        </w:p>
      </w:tc>
    </w:tr>
  </w:tbl>
  <w:p w:rsidR="00EF7362" w:rsidRPr="00661BE1" w:rsidRDefault="00EF7362" w:rsidP="00D15D88">
    <w:pPr>
      <w:pStyle w:val="Hidden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239" w:rsidRDefault="00623239" w:rsidP="007332FF">
      <w:r>
        <w:separator/>
      </w:r>
    </w:p>
  </w:footnote>
  <w:footnote w:type="continuationSeparator" w:id="0">
    <w:p w:rsidR="00623239" w:rsidRDefault="00623239" w:rsidP="007332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3000" w:rsidRPr="00162207" w:rsidRDefault="00F130A2" w:rsidP="00996655">
    <w:pPr>
      <w:pStyle w:val="Header"/>
      <w:tabs>
        <w:tab w:val="clear" w:pos="9638"/>
        <w:tab w:val="right" w:pos="10318"/>
      </w:tabs>
      <w:jc w:val="right"/>
    </w:pPr>
    <w:sdt>
      <w:sdtPr>
        <w:alias w:val="Title"/>
        <w:tag w:val="Title"/>
        <w:id w:val="-1014609639"/>
        <w:lock w:val="sdtLocked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F7177">
          <w:t>Local Decision Making Community Overview Template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8F1" w:rsidRPr="007C32C1" w:rsidRDefault="00D05F59" w:rsidP="00EB164C">
    <w:pPr>
      <w:pStyle w:val="Subtitle0"/>
      <w:rPr>
        <w:color w:val="C00000"/>
      </w:rPr>
    </w:pPr>
    <w:r w:rsidRPr="007C32C1">
      <w:rPr>
        <w:noProof/>
        <w:color w:val="C00000"/>
        <w:lang w:eastAsia="en-AU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-487680</wp:posOffset>
          </wp:positionV>
          <wp:extent cx="8049514" cy="1228725"/>
          <wp:effectExtent l="19050" t="19050" r="27940" b="952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 dingoes earth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49514" cy="1228725"/>
                  </a:xfrm>
                  <a:prstGeom prst="rect">
                    <a:avLst/>
                  </a:prstGeom>
                  <a:ln>
                    <a:solidFill>
                      <a:srgbClr val="C00000"/>
                    </a:solidFill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E64F1" w:rsidRPr="007C32C1">
      <w:rPr>
        <w:color w:val="C00000"/>
      </w:rPr>
      <w:t>Resource document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B668C"/>
    <w:multiLevelType w:val="multilevel"/>
    <w:tmpl w:val="D4263ED2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34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1" w:hanging="36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8" w:hanging="36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5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9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6" w:hanging="363"/>
      </w:pPr>
      <w:rPr>
        <w:rFonts w:hint="default"/>
      </w:rPr>
    </w:lvl>
  </w:abstractNum>
  <w:abstractNum w:abstractNumId="1" w15:restartNumberingAfterBreak="0">
    <w:nsid w:val="06DC644B"/>
    <w:multiLevelType w:val="hybridMultilevel"/>
    <w:tmpl w:val="C1B606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C6DBF"/>
    <w:multiLevelType w:val="hybridMultilevel"/>
    <w:tmpl w:val="F650FFF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245D0"/>
    <w:multiLevelType w:val="multilevel"/>
    <w:tmpl w:val="0C78A7AC"/>
    <w:name w:val="NTG Table Bullet List322"/>
    <w:numStyleLink w:val="Tablebulletlist"/>
  </w:abstractNum>
  <w:abstractNum w:abstractNumId="4" w15:restartNumberingAfterBreak="0">
    <w:nsid w:val="0E015E13"/>
    <w:multiLevelType w:val="hybridMultilevel"/>
    <w:tmpl w:val="B11E69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95B3C"/>
    <w:multiLevelType w:val="multilevel"/>
    <w:tmpl w:val="3928FD02"/>
    <w:name w:val="NTG Table Bullet List3322222"/>
    <w:numStyleLink w:val="Bulletlist"/>
  </w:abstractNum>
  <w:abstractNum w:abstractNumId="6" w15:restartNumberingAfterBreak="0">
    <w:nsid w:val="100244A1"/>
    <w:multiLevelType w:val="multilevel"/>
    <w:tmpl w:val="0C78A7AC"/>
    <w:name w:val="NTG Table Bullet List332"/>
    <w:numStyleLink w:val="Tablebulletlist"/>
  </w:abstractNum>
  <w:abstractNum w:abstractNumId="7" w15:restartNumberingAfterBreak="0">
    <w:nsid w:val="1012237B"/>
    <w:multiLevelType w:val="multilevel"/>
    <w:tmpl w:val="0C78A7AC"/>
    <w:name w:val="NTG Table Bullet List32"/>
    <w:numStyleLink w:val="Tablebulletlist"/>
  </w:abstractNum>
  <w:abstractNum w:abstractNumId="8" w15:restartNumberingAfterBreak="0">
    <w:nsid w:val="13154224"/>
    <w:multiLevelType w:val="hybridMultilevel"/>
    <w:tmpl w:val="E94E06D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E93577"/>
    <w:multiLevelType w:val="multilevel"/>
    <w:tmpl w:val="4E6AC8F6"/>
    <w:name w:val="NTG Table Bullet List33222222"/>
    <w:numStyleLink w:val="Numberlist"/>
  </w:abstractNum>
  <w:abstractNum w:abstractNumId="10" w15:restartNumberingAfterBreak="0">
    <w:nsid w:val="163515A8"/>
    <w:multiLevelType w:val="hybridMultilevel"/>
    <w:tmpl w:val="0A14065E"/>
    <w:lvl w:ilvl="0" w:tplc="14FA3692">
      <w:start w:val="1"/>
      <w:numFmt w:val="bullet"/>
      <w:lvlText w:val="o"/>
      <w:lvlJc w:val="left"/>
      <w:pPr>
        <w:ind w:left="1077" w:hanging="357"/>
      </w:pPr>
      <w:rPr>
        <w:rFonts w:ascii="Courier New" w:hAnsi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4A4348"/>
    <w:multiLevelType w:val="hybridMultilevel"/>
    <w:tmpl w:val="A8043C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7D7824"/>
    <w:multiLevelType w:val="multilevel"/>
    <w:tmpl w:val="E6E2F9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D26C06"/>
    <w:multiLevelType w:val="multilevel"/>
    <w:tmpl w:val="3E5E177A"/>
    <w:name w:val="NTG Table Bullet List33222222222222222"/>
    <w:numStyleLink w:val="Tablenumberlist"/>
  </w:abstractNum>
  <w:abstractNum w:abstractNumId="14" w15:restartNumberingAfterBreak="0">
    <w:nsid w:val="19533A06"/>
    <w:multiLevelType w:val="multilevel"/>
    <w:tmpl w:val="3928FD02"/>
    <w:name w:val="NTG Table Bullet List3222"/>
    <w:numStyleLink w:val="Bulletlist"/>
  </w:abstractNum>
  <w:abstractNum w:abstractNumId="15" w15:restartNumberingAfterBreak="0">
    <w:nsid w:val="19946FDC"/>
    <w:multiLevelType w:val="hybridMultilevel"/>
    <w:tmpl w:val="22429E2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AE65C9"/>
    <w:multiLevelType w:val="multilevel"/>
    <w:tmpl w:val="39746A98"/>
    <w:lvl w:ilvl="0">
      <w:start w:val="1"/>
      <w:numFmt w:val="decimal"/>
      <w:pStyle w:val="Tablenumberlistlevel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Tablenumberlistlevel2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lowerRoman"/>
      <w:pStyle w:val="Tablenumberlistlevel3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decimal"/>
      <w:pStyle w:val="Tablenumberlistlevel4"/>
      <w:lvlText w:val="(%4)"/>
      <w:lvlJc w:val="left"/>
      <w:pPr>
        <w:ind w:left="1134" w:hanging="283"/>
      </w:pPr>
      <w:rPr>
        <w:rFonts w:hint="default"/>
      </w:rPr>
    </w:lvl>
    <w:lvl w:ilvl="4">
      <w:start w:val="1"/>
      <w:numFmt w:val="lowerLetter"/>
      <w:pStyle w:val="Tablenumberlistlevel5"/>
      <w:lvlText w:val="(%5)"/>
      <w:lvlJc w:val="left"/>
      <w:pPr>
        <w:ind w:left="1418" w:hanging="284"/>
      </w:pPr>
      <w:rPr>
        <w:rFonts w:hint="default"/>
      </w:rPr>
    </w:lvl>
    <w:lvl w:ilvl="5">
      <w:start w:val="1"/>
      <w:numFmt w:val="lowerRoman"/>
      <w:pStyle w:val="Tablenumberlistlevel6"/>
      <w:lvlText w:val="(%6)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pStyle w:val="Tablenumberlistlevel7"/>
      <w:lvlText w:val="%7."/>
      <w:lvlJc w:val="left"/>
      <w:pPr>
        <w:ind w:left="1985" w:hanging="284"/>
      </w:pPr>
      <w:rPr>
        <w:rFonts w:hint="default"/>
      </w:rPr>
    </w:lvl>
    <w:lvl w:ilvl="7">
      <w:start w:val="1"/>
      <w:numFmt w:val="lowerLetter"/>
      <w:pStyle w:val="Tablenumberlistlevel8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lowerRoman"/>
      <w:pStyle w:val="Tablenumberlistlevel9"/>
      <w:lvlText w:val="%9."/>
      <w:lvlJc w:val="left"/>
      <w:pPr>
        <w:ind w:left="2552" w:hanging="284"/>
      </w:pPr>
      <w:rPr>
        <w:rFonts w:hint="default"/>
      </w:rPr>
    </w:lvl>
  </w:abstractNum>
  <w:abstractNum w:abstractNumId="17" w15:restartNumberingAfterBreak="0">
    <w:nsid w:val="1B26429D"/>
    <w:multiLevelType w:val="multilevel"/>
    <w:tmpl w:val="3E5E177A"/>
    <w:name w:val="NTG Table Bullet List33222222222"/>
    <w:numStyleLink w:val="Tablenumberlist"/>
  </w:abstractNum>
  <w:abstractNum w:abstractNumId="18" w15:restartNumberingAfterBreak="0">
    <w:nsid w:val="1B803779"/>
    <w:multiLevelType w:val="hybridMultilevel"/>
    <w:tmpl w:val="C2D610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B86276C"/>
    <w:multiLevelType w:val="multilevel"/>
    <w:tmpl w:val="3928FD02"/>
    <w:name w:val="NTG Table Bullet List32223"/>
    <w:numStyleLink w:val="Bulletlist"/>
  </w:abstractNum>
  <w:abstractNum w:abstractNumId="20" w15:restartNumberingAfterBreak="0">
    <w:nsid w:val="1D0744AE"/>
    <w:multiLevelType w:val="multilevel"/>
    <w:tmpl w:val="3E5E177A"/>
    <w:name w:val="NTG Table Bullet List3222322"/>
    <w:numStyleLink w:val="Tablenumberlist"/>
  </w:abstractNum>
  <w:abstractNum w:abstractNumId="21" w15:restartNumberingAfterBreak="0">
    <w:nsid w:val="1EF00CF1"/>
    <w:multiLevelType w:val="hybridMultilevel"/>
    <w:tmpl w:val="037E70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182E8A"/>
    <w:multiLevelType w:val="multilevel"/>
    <w:tmpl w:val="4E6AC8F6"/>
    <w:styleLink w:val="Numberlist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23" w15:restartNumberingAfterBreak="0">
    <w:nsid w:val="272E3F76"/>
    <w:multiLevelType w:val="multilevel"/>
    <w:tmpl w:val="3E5E177A"/>
    <w:name w:val="NTG Table Bullet List3322"/>
    <w:numStyleLink w:val="Tablenumberlist"/>
  </w:abstractNum>
  <w:abstractNum w:abstractNumId="24" w15:restartNumberingAfterBreak="0">
    <w:nsid w:val="27CE4608"/>
    <w:multiLevelType w:val="multilevel"/>
    <w:tmpl w:val="3E5E177A"/>
    <w:name w:val="NTG Table Bullet List33222"/>
    <w:numStyleLink w:val="Tablenumberlist"/>
  </w:abstractNum>
  <w:abstractNum w:abstractNumId="25" w15:restartNumberingAfterBreak="0">
    <w:nsid w:val="27D83E4D"/>
    <w:multiLevelType w:val="multilevel"/>
    <w:tmpl w:val="3928FD02"/>
    <w:numStyleLink w:val="Bulletlist"/>
  </w:abstractNum>
  <w:abstractNum w:abstractNumId="26" w15:restartNumberingAfterBreak="0">
    <w:nsid w:val="28630758"/>
    <w:multiLevelType w:val="hybridMultilevel"/>
    <w:tmpl w:val="F078C1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A1520E7"/>
    <w:multiLevelType w:val="multilevel"/>
    <w:tmpl w:val="4E6AC8F6"/>
    <w:numStyleLink w:val="Numberlist"/>
  </w:abstractNum>
  <w:abstractNum w:abstractNumId="28" w15:restartNumberingAfterBreak="0">
    <w:nsid w:val="2D392732"/>
    <w:multiLevelType w:val="multilevel"/>
    <w:tmpl w:val="3E5E177A"/>
    <w:name w:val="NTG Table Bullet List322232"/>
    <w:styleLink w:val="Tablenumberlist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67" w:hanging="283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851" w:hanging="28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3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18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5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68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2" w:hanging="284"/>
      </w:pPr>
      <w:rPr>
        <w:rFonts w:hint="default"/>
      </w:rPr>
    </w:lvl>
  </w:abstractNum>
  <w:abstractNum w:abstractNumId="29" w15:restartNumberingAfterBreak="0">
    <w:nsid w:val="2D9612F8"/>
    <w:multiLevelType w:val="hybridMultilevel"/>
    <w:tmpl w:val="1144D0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FA3692">
      <w:start w:val="1"/>
      <w:numFmt w:val="bullet"/>
      <w:lvlText w:val="o"/>
      <w:lvlJc w:val="left"/>
      <w:pPr>
        <w:ind w:left="1077" w:hanging="357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E693641"/>
    <w:multiLevelType w:val="multilevel"/>
    <w:tmpl w:val="3E5E177A"/>
    <w:name w:val="NTG Table Bullet List33"/>
    <w:numStyleLink w:val="Tablenumberlist"/>
  </w:abstractNum>
  <w:abstractNum w:abstractNumId="31" w15:restartNumberingAfterBreak="0">
    <w:nsid w:val="2EF077BC"/>
    <w:multiLevelType w:val="multilevel"/>
    <w:tmpl w:val="0C78A7AC"/>
    <w:name w:val="NTG Table Bullet List33222222222222222222"/>
    <w:numStyleLink w:val="Tablebulletlist"/>
  </w:abstractNum>
  <w:abstractNum w:abstractNumId="32" w15:restartNumberingAfterBreak="0">
    <w:nsid w:val="32CB5662"/>
    <w:multiLevelType w:val="multilevel"/>
    <w:tmpl w:val="D4263ED2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34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1" w:hanging="36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8" w:hanging="36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5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9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6" w:hanging="363"/>
      </w:pPr>
      <w:rPr>
        <w:rFonts w:hint="default"/>
      </w:rPr>
    </w:lvl>
  </w:abstractNum>
  <w:abstractNum w:abstractNumId="33" w15:restartNumberingAfterBreak="0">
    <w:nsid w:val="32DF44DA"/>
    <w:multiLevelType w:val="multilevel"/>
    <w:tmpl w:val="3E5E177A"/>
    <w:name w:val="NTG Table Bullet List3222323"/>
    <w:numStyleLink w:val="Tablenumberlist"/>
  </w:abstractNum>
  <w:abstractNum w:abstractNumId="34" w15:restartNumberingAfterBreak="0">
    <w:nsid w:val="36744DFA"/>
    <w:multiLevelType w:val="multilevel"/>
    <w:tmpl w:val="3928FD02"/>
    <w:styleLink w:val="Bulletlist"/>
    <w:lvl w:ilvl="0">
      <w:start w:val="1"/>
      <w:numFmt w:val="bullet"/>
      <w:pStyle w:val="ListBullet"/>
      <w:lvlText w:val=""/>
      <w:lvlJc w:val="left"/>
      <w:pPr>
        <w:ind w:left="357" w:hanging="357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o"/>
      <w:lvlJc w:val="left"/>
      <w:pPr>
        <w:ind w:left="714" w:hanging="357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1071" w:hanging="357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pStyle w:val="ListBullet5"/>
      <w:lvlText w:val="o"/>
      <w:lvlJc w:val="left"/>
      <w:pPr>
        <w:ind w:left="1785" w:hanging="35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35" w15:restartNumberingAfterBreak="0">
    <w:nsid w:val="378227E2"/>
    <w:multiLevelType w:val="hybridMultilevel"/>
    <w:tmpl w:val="6AE42F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89457ED"/>
    <w:multiLevelType w:val="multilevel"/>
    <w:tmpl w:val="D4263ED2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34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1" w:hanging="36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8" w:hanging="36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5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9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6" w:hanging="363"/>
      </w:pPr>
      <w:rPr>
        <w:rFonts w:hint="default"/>
      </w:rPr>
    </w:lvl>
  </w:abstractNum>
  <w:abstractNum w:abstractNumId="37" w15:restartNumberingAfterBreak="0">
    <w:nsid w:val="39390CDE"/>
    <w:multiLevelType w:val="multilevel"/>
    <w:tmpl w:val="A9129B7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38" w15:restartNumberingAfterBreak="0">
    <w:nsid w:val="3BE61945"/>
    <w:multiLevelType w:val="multilevel"/>
    <w:tmpl w:val="3928FD02"/>
    <w:name w:val="NTG Table Bullet List332222222222222222"/>
    <w:numStyleLink w:val="Bulletlist"/>
  </w:abstractNum>
  <w:abstractNum w:abstractNumId="39" w15:restartNumberingAfterBreak="0">
    <w:nsid w:val="40A9623F"/>
    <w:multiLevelType w:val="hybridMultilevel"/>
    <w:tmpl w:val="00064D9C"/>
    <w:lvl w:ilvl="0" w:tplc="033C5BA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C3CE477E">
      <w:start w:val="1"/>
      <w:numFmt w:val="bullet"/>
      <w:lvlText w:val="o"/>
      <w:lvlJc w:val="left"/>
      <w:pPr>
        <w:ind w:left="714" w:hanging="357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23D6322"/>
    <w:multiLevelType w:val="hybridMultilevel"/>
    <w:tmpl w:val="A9C45F8E"/>
    <w:lvl w:ilvl="0" w:tplc="14FA3692">
      <w:start w:val="1"/>
      <w:numFmt w:val="bullet"/>
      <w:lvlText w:val="o"/>
      <w:lvlJc w:val="left"/>
      <w:pPr>
        <w:ind w:left="1077" w:hanging="357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4A124F1"/>
    <w:multiLevelType w:val="multilevel"/>
    <w:tmpl w:val="4E6AC8F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42" w15:restartNumberingAfterBreak="0">
    <w:nsid w:val="49C43599"/>
    <w:multiLevelType w:val="hybridMultilevel"/>
    <w:tmpl w:val="EB8623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9FD3A20"/>
    <w:multiLevelType w:val="multilevel"/>
    <w:tmpl w:val="3E5E177A"/>
    <w:name w:val="NTG Table Bullet List3322222222222"/>
    <w:numStyleLink w:val="Tablenumberlist"/>
  </w:abstractNum>
  <w:abstractNum w:abstractNumId="44" w15:restartNumberingAfterBreak="0">
    <w:nsid w:val="4BB76081"/>
    <w:multiLevelType w:val="multilevel"/>
    <w:tmpl w:val="0C78A7AC"/>
    <w:styleLink w:val="Tablebulletlist"/>
    <w:lvl w:ilvl="0">
      <w:start w:val="1"/>
      <w:numFmt w:val="bullet"/>
      <w:pStyle w:val="Tablebulletlistlevel1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Tablebulletlistlevel2"/>
      <w:lvlText w:val="o"/>
      <w:lvlJc w:val="left"/>
      <w:pPr>
        <w:ind w:left="567" w:hanging="283"/>
      </w:pPr>
      <w:rPr>
        <w:rFonts w:ascii="Courier New" w:hAnsi="Courier New" w:hint="default"/>
      </w:rPr>
    </w:lvl>
    <w:lvl w:ilvl="2">
      <w:start w:val="1"/>
      <w:numFmt w:val="bullet"/>
      <w:pStyle w:val="Tablebulletlistlevel3"/>
      <w:lvlText w:val=""/>
      <w:lvlJc w:val="left"/>
      <w:pPr>
        <w:ind w:left="851" w:hanging="284"/>
      </w:pPr>
      <w:rPr>
        <w:rFonts w:ascii="Wingdings" w:hAnsi="Wingdings" w:hint="default"/>
        <w:color w:val="auto"/>
      </w:rPr>
    </w:lvl>
    <w:lvl w:ilvl="3">
      <w:start w:val="1"/>
      <w:numFmt w:val="bullet"/>
      <w:pStyle w:val="Tablebulletlistlevel4"/>
      <w:lvlText w:val=""/>
      <w:lvlJc w:val="left"/>
      <w:pPr>
        <w:ind w:left="1134" w:hanging="283"/>
      </w:pPr>
      <w:rPr>
        <w:rFonts w:ascii="Wingdings" w:hAnsi="Wingdings" w:hint="default"/>
        <w:color w:val="auto"/>
      </w:rPr>
    </w:lvl>
    <w:lvl w:ilvl="4">
      <w:start w:val="1"/>
      <w:numFmt w:val="bullet"/>
      <w:pStyle w:val="Tablebulletlistlevel5"/>
      <w:lvlText w:val=""/>
      <w:lvlJc w:val="left"/>
      <w:pPr>
        <w:ind w:left="1418" w:hanging="284"/>
      </w:pPr>
      <w:rPr>
        <w:rFonts w:ascii="Symbol" w:hAnsi="Symbol" w:hint="default"/>
        <w:color w:val="auto"/>
      </w:rPr>
    </w:lvl>
    <w:lvl w:ilvl="5">
      <w:start w:val="1"/>
      <w:numFmt w:val="bullet"/>
      <w:pStyle w:val="Tablebulletlistlevel6"/>
      <w:lvlText w:val=""/>
      <w:lvlJc w:val="left"/>
      <w:pPr>
        <w:ind w:left="1701" w:hanging="283"/>
      </w:pPr>
      <w:rPr>
        <w:rFonts w:ascii="Symbol" w:hAnsi="Symbol" w:hint="default"/>
        <w:color w:val="auto"/>
      </w:rPr>
    </w:lvl>
    <w:lvl w:ilvl="6">
      <w:start w:val="1"/>
      <w:numFmt w:val="bullet"/>
      <w:pStyle w:val="Tablebulletlistlevel7"/>
      <w:lvlText w:val="o"/>
      <w:lvlJc w:val="left"/>
      <w:pPr>
        <w:ind w:left="1985" w:hanging="284"/>
      </w:pPr>
      <w:rPr>
        <w:rFonts w:ascii="Courier New" w:hAnsi="Courier New" w:hint="default"/>
        <w:color w:val="auto"/>
      </w:rPr>
    </w:lvl>
    <w:lvl w:ilvl="7">
      <w:start w:val="1"/>
      <w:numFmt w:val="bullet"/>
      <w:pStyle w:val="Tablebulletlistlevel8"/>
      <w:lvlText w:val=""/>
      <w:lvlJc w:val="left"/>
      <w:pPr>
        <w:ind w:left="2268" w:hanging="283"/>
      </w:pPr>
      <w:rPr>
        <w:rFonts w:ascii="Wingdings" w:hAnsi="Wingdings" w:hint="default"/>
        <w:color w:val="auto"/>
      </w:rPr>
    </w:lvl>
    <w:lvl w:ilvl="8">
      <w:start w:val="1"/>
      <w:numFmt w:val="bullet"/>
      <w:pStyle w:val="Tablebulletlistlevel9"/>
      <w:lvlText w:val=""/>
      <w:lvlJc w:val="left"/>
      <w:pPr>
        <w:ind w:left="2552" w:hanging="284"/>
      </w:pPr>
      <w:rPr>
        <w:rFonts w:ascii="Wingdings" w:hAnsi="Wingdings" w:hint="default"/>
        <w:color w:val="auto"/>
      </w:rPr>
    </w:lvl>
  </w:abstractNum>
  <w:abstractNum w:abstractNumId="45" w15:restartNumberingAfterBreak="0">
    <w:nsid w:val="4D5634AF"/>
    <w:multiLevelType w:val="multilevel"/>
    <w:tmpl w:val="2BBEA3BA"/>
    <w:name w:val="NTG Table Bullet List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color w:val="auto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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abstractNum w:abstractNumId="46" w15:restartNumberingAfterBreak="0">
    <w:nsid w:val="5044168B"/>
    <w:multiLevelType w:val="multilevel"/>
    <w:tmpl w:val="4E6AC8F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47" w15:restartNumberingAfterBreak="0">
    <w:nsid w:val="51CC4897"/>
    <w:multiLevelType w:val="hybridMultilevel"/>
    <w:tmpl w:val="100C23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37F7DCB"/>
    <w:multiLevelType w:val="hybridMultilevel"/>
    <w:tmpl w:val="605886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3842BC6"/>
    <w:multiLevelType w:val="multilevel"/>
    <w:tmpl w:val="0C78A7AC"/>
    <w:numStyleLink w:val="Tablebulletlist"/>
  </w:abstractNum>
  <w:abstractNum w:abstractNumId="50" w15:restartNumberingAfterBreak="0">
    <w:nsid w:val="54D23F9E"/>
    <w:multiLevelType w:val="multilevel"/>
    <w:tmpl w:val="2BBEA3BA"/>
    <w:name w:val="NTG Table Bullet List3222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color w:val="auto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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abstractNum w:abstractNumId="51" w15:restartNumberingAfterBreak="0">
    <w:nsid w:val="569B4482"/>
    <w:multiLevelType w:val="multilevel"/>
    <w:tmpl w:val="4E6AC8F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52" w15:restartNumberingAfterBreak="0">
    <w:nsid w:val="56DA2CAE"/>
    <w:multiLevelType w:val="multilevel"/>
    <w:tmpl w:val="3E5E177A"/>
    <w:name w:val="NTG Table Bullet List332222222222222"/>
    <w:numStyleLink w:val="Tablenumberlist"/>
  </w:abstractNum>
  <w:abstractNum w:abstractNumId="53" w15:restartNumberingAfterBreak="0">
    <w:nsid w:val="583359D9"/>
    <w:multiLevelType w:val="multilevel"/>
    <w:tmpl w:val="3E5E177A"/>
    <w:name w:val="NTG Table Bullet List332222222"/>
    <w:numStyleLink w:val="Tablenumberlist"/>
  </w:abstractNum>
  <w:abstractNum w:abstractNumId="54" w15:restartNumberingAfterBreak="0">
    <w:nsid w:val="58405D33"/>
    <w:multiLevelType w:val="multilevel"/>
    <w:tmpl w:val="4E6AC8F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55" w15:restartNumberingAfterBreak="0">
    <w:nsid w:val="58DC34FF"/>
    <w:multiLevelType w:val="hybridMultilevel"/>
    <w:tmpl w:val="D67C0B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8E21323"/>
    <w:multiLevelType w:val="multilevel"/>
    <w:tmpl w:val="4E6AC8F6"/>
    <w:numStyleLink w:val="Numberlist"/>
  </w:abstractNum>
  <w:abstractNum w:abstractNumId="57" w15:restartNumberingAfterBreak="0">
    <w:nsid w:val="5B9A5FFE"/>
    <w:multiLevelType w:val="multilevel"/>
    <w:tmpl w:val="0C78A7AC"/>
    <w:name w:val="NTG Table Bullet List33222222222222"/>
    <w:numStyleLink w:val="Tablebulletlist"/>
  </w:abstractNum>
  <w:abstractNum w:abstractNumId="58" w15:restartNumberingAfterBreak="0">
    <w:nsid w:val="5D444259"/>
    <w:multiLevelType w:val="multilevel"/>
    <w:tmpl w:val="0C78A7AC"/>
    <w:name w:val="NTG Table Bullet List332222"/>
    <w:numStyleLink w:val="Tablebulletlist"/>
  </w:abstractNum>
  <w:abstractNum w:abstractNumId="59" w15:restartNumberingAfterBreak="0">
    <w:nsid w:val="5F9F2C75"/>
    <w:multiLevelType w:val="hybridMultilevel"/>
    <w:tmpl w:val="E94E06D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23009DC"/>
    <w:multiLevelType w:val="hybridMultilevel"/>
    <w:tmpl w:val="D2603C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42B0A38"/>
    <w:multiLevelType w:val="multilevel"/>
    <w:tmpl w:val="4E6AC8F6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14"/>
        </w:tabs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072"/>
        </w:tabs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35"/>
        </w:tabs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6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3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0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58"/>
        </w:tabs>
        <w:ind w:left="3213" w:hanging="357"/>
      </w:pPr>
      <w:rPr>
        <w:rFonts w:hint="default"/>
      </w:rPr>
    </w:lvl>
  </w:abstractNum>
  <w:abstractNum w:abstractNumId="62" w15:restartNumberingAfterBreak="0">
    <w:nsid w:val="65757574"/>
    <w:multiLevelType w:val="hybridMultilevel"/>
    <w:tmpl w:val="5A70F6F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5A52BB0"/>
    <w:multiLevelType w:val="multilevel"/>
    <w:tmpl w:val="D4263ED2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77" w:hanging="357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434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1" w:hanging="36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48" w:hanging="36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05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62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19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76" w:hanging="363"/>
      </w:pPr>
      <w:rPr>
        <w:rFonts w:hint="default"/>
      </w:rPr>
    </w:lvl>
  </w:abstractNum>
  <w:abstractNum w:abstractNumId="64" w15:restartNumberingAfterBreak="0">
    <w:nsid w:val="6877743F"/>
    <w:multiLevelType w:val="hybridMultilevel"/>
    <w:tmpl w:val="08A2B3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9262556"/>
    <w:multiLevelType w:val="multilevel"/>
    <w:tmpl w:val="3E5E177A"/>
    <w:name w:val="NTG Table Bullet List3322222222222222"/>
    <w:numStyleLink w:val="Tablenumberlist"/>
  </w:abstractNum>
  <w:abstractNum w:abstractNumId="66" w15:restartNumberingAfterBreak="0">
    <w:nsid w:val="6E713C06"/>
    <w:multiLevelType w:val="hybridMultilevel"/>
    <w:tmpl w:val="CD9EAE7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3734F5F"/>
    <w:multiLevelType w:val="hybridMultilevel"/>
    <w:tmpl w:val="48B6F3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453664D"/>
    <w:multiLevelType w:val="multilevel"/>
    <w:tmpl w:val="0C78A7AC"/>
    <w:name w:val="NTG Table Bullet List3322222222222222222"/>
    <w:numStyleLink w:val="Tablebulletlist"/>
  </w:abstractNum>
  <w:abstractNum w:abstractNumId="69" w15:restartNumberingAfterBreak="0">
    <w:nsid w:val="76141D1E"/>
    <w:multiLevelType w:val="multilevel"/>
    <w:tmpl w:val="0C78A7AC"/>
    <w:name w:val="NTG Table Bullet List332222222222"/>
    <w:numStyleLink w:val="Tablebulletlist"/>
  </w:abstractNum>
  <w:abstractNum w:abstractNumId="70" w15:restartNumberingAfterBreak="0">
    <w:nsid w:val="765A32D4"/>
    <w:multiLevelType w:val="multilevel"/>
    <w:tmpl w:val="4E6AC8F6"/>
    <w:numStyleLink w:val="Numberlist"/>
  </w:abstractNum>
  <w:abstractNum w:abstractNumId="71" w15:restartNumberingAfterBreak="0">
    <w:nsid w:val="770379B5"/>
    <w:multiLevelType w:val="hybridMultilevel"/>
    <w:tmpl w:val="E43EBA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9CC6470"/>
    <w:multiLevelType w:val="multilevel"/>
    <w:tmpl w:val="0D62A85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3" w15:restartNumberingAfterBreak="0">
    <w:nsid w:val="7EB377EB"/>
    <w:multiLevelType w:val="multilevel"/>
    <w:tmpl w:val="2BBEA3BA"/>
    <w:name w:val="NTG Table Bullet List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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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  <w:color w:val="auto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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num w:numId="1">
    <w:abstractNumId w:val="34"/>
  </w:num>
  <w:num w:numId="2">
    <w:abstractNumId w:val="22"/>
  </w:num>
  <w:num w:numId="3">
    <w:abstractNumId w:val="72"/>
  </w:num>
  <w:num w:numId="4">
    <w:abstractNumId w:val="44"/>
  </w:num>
  <w:num w:numId="5">
    <w:abstractNumId w:val="28"/>
  </w:num>
  <w:num w:numId="6">
    <w:abstractNumId w:val="16"/>
  </w:num>
  <w:num w:numId="7">
    <w:abstractNumId w:val="49"/>
  </w:num>
  <w:num w:numId="8">
    <w:abstractNumId w:val="25"/>
  </w:num>
  <w:num w:numId="9">
    <w:abstractNumId w:val="56"/>
  </w:num>
  <w:num w:numId="10">
    <w:abstractNumId w:val="21"/>
  </w:num>
  <w:num w:numId="11">
    <w:abstractNumId w:val="62"/>
  </w:num>
  <w:num w:numId="12">
    <w:abstractNumId w:val="18"/>
  </w:num>
  <w:num w:numId="13">
    <w:abstractNumId w:val="1"/>
  </w:num>
  <w:num w:numId="14">
    <w:abstractNumId w:val="60"/>
  </w:num>
  <w:num w:numId="15">
    <w:abstractNumId w:val="27"/>
  </w:num>
  <w:num w:numId="16">
    <w:abstractNumId w:val="61"/>
  </w:num>
  <w:num w:numId="17">
    <w:abstractNumId w:val="70"/>
  </w:num>
  <w:num w:numId="18">
    <w:abstractNumId w:val="55"/>
  </w:num>
  <w:num w:numId="19">
    <w:abstractNumId w:val="47"/>
  </w:num>
  <w:num w:numId="20">
    <w:abstractNumId w:val="51"/>
  </w:num>
  <w:num w:numId="21">
    <w:abstractNumId w:val="39"/>
  </w:num>
  <w:num w:numId="22">
    <w:abstractNumId w:val="54"/>
  </w:num>
  <w:num w:numId="23">
    <w:abstractNumId w:val="46"/>
  </w:num>
  <w:num w:numId="24">
    <w:abstractNumId w:val="41"/>
  </w:num>
  <w:num w:numId="25">
    <w:abstractNumId w:val="37"/>
  </w:num>
  <w:num w:numId="26">
    <w:abstractNumId w:val="11"/>
  </w:num>
  <w:num w:numId="27">
    <w:abstractNumId w:val="71"/>
  </w:num>
  <w:num w:numId="28">
    <w:abstractNumId w:val="36"/>
  </w:num>
  <w:num w:numId="29">
    <w:abstractNumId w:val="29"/>
  </w:num>
  <w:num w:numId="30">
    <w:abstractNumId w:val="0"/>
  </w:num>
  <w:num w:numId="31">
    <w:abstractNumId w:val="40"/>
  </w:num>
  <w:num w:numId="32">
    <w:abstractNumId w:val="10"/>
  </w:num>
  <w:num w:numId="33">
    <w:abstractNumId w:val="63"/>
  </w:num>
  <w:num w:numId="34">
    <w:abstractNumId w:val="32"/>
  </w:num>
  <w:num w:numId="35">
    <w:abstractNumId w:val="48"/>
  </w:num>
  <w:num w:numId="36">
    <w:abstractNumId w:val="64"/>
  </w:num>
  <w:num w:numId="37">
    <w:abstractNumId w:val="66"/>
  </w:num>
  <w:num w:numId="38">
    <w:abstractNumId w:val="15"/>
  </w:num>
  <w:num w:numId="39">
    <w:abstractNumId w:val="26"/>
  </w:num>
  <w:num w:numId="40">
    <w:abstractNumId w:val="67"/>
  </w:num>
  <w:num w:numId="41">
    <w:abstractNumId w:val="2"/>
  </w:num>
  <w:num w:numId="42">
    <w:abstractNumId w:val="59"/>
  </w:num>
  <w:num w:numId="43">
    <w:abstractNumId w:val="12"/>
  </w:num>
  <w:num w:numId="44">
    <w:abstractNumId w:val="35"/>
  </w:num>
  <w:num w:numId="45">
    <w:abstractNumId w:val="42"/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isplayBackgroundShape/>
  <w:proofState w:spelling="clean" w:grammar="clean"/>
  <w:attachedTemplate r:id="rId1"/>
  <w:stylePaneFormatFilter w:val="DB04" w:allStyles="0" w:customStyles="0" w:latentStyles="1" w:stylesInUse="0" w:headingStyles="0" w:numberingStyles="0" w:tableStyles="0" w:directFormattingOnRuns="1" w:directFormattingOnParagraphs="1" w:directFormattingOnNumbering="0" w:directFormattingOnTables="1" w:clearFormatting="1" w:top3HeadingStyles="0" w:visibleStyles="1" w:alternateStyleNames="1"/>
  <w:defaultTabStop w:val="284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377"/>
    <w:rsid w:val="00001DDF"/>
    <w:rsid w:val="0000322D"/>
    <w:rsid w:val="00007670"/>
    <w:rsid w:val="00010665"/>
    <w:rsid w:val="0002393A"/>
    <w:rsid w:val="00027DB8"/>
    <w:rsid w:val="00031A96"/>
    <w:rsid w:val="00040BF3"/>
    <w:rsid w:val="0004211C"/>
    <w:rsid w:val="00046C59"/>
    <w:rsid w:val="00051362"/>
    <w:rsid w:val="00051F45"/>
    <w:rsid w:val="00052953"/>
    <w:rsid w:val="0005341A"/>
    <w:rsid w:val="0005465F"/>
    <w:rsid w:val="00056DEF"/>
    <w:rsid w:val="00056EDC"/>
    <w:rsid w:val="0006635A"/>
    <w:rsid w:val="000720BE"/>
    <w:rsid w:val="0007259C"/>
    <w:rsid w:val="00080202"/>
    <w:rsid w:val="00080DCD"/>
    <w:rsid w:val="00080E22"/>
    <w:rsid w:val="00082573"/>
    <w:rsid w:val="000840A3"/>
    <w:rsid w:val="00085062"/>
    <w:rsid w:val="00086A5F"/>
    <w:rsid w:val="000911EF"/>
    <w:rsid w:val="000962C5"/>
    <w:rsid w:val="00097865"/>
    <w:rsid w:val="000A4317"/>
    <w:rsid w:val="000A559C"/>
    <w:rsid w:val="000B2CA1"/>
    <w:rsid w:val="000D1F29"/>
    <w:rsid w:val="000D633D"/>
    <w:rsid w:val="000E342B"/>
    <w:rsid w:val="000E3ED2"/>
    <w:rsid w:val="000E5DD2"/>
    <w:rsid w:val="000F2958"/>
    <w:rsid w:val="000F3850"/>
    <w:rsid w:val="000F604F"/>
    <w:rsid w:val="00104E7F"/>
    <w:rsid w:val="001137EC"/>
    <w:rsid w:val="00114404"/>
    <w:rsid w:val="001152F5"/>
    <w:rsid w:val="00117743"/>
    <w:rsid w:val="00117F5B"/>
    <w:rsid w:val="00127715"/>
    <w:rsid w:val="00132658"/>
    <w:rsid w:val="001474C0"/>
    <w:rsid w:val="00150DC0"/>
    <w:rsid w:val="00156CD4"/>
    <w:rsid w:val="00160A08"/>
    <w:rsid w:val="00160B5B"/>
    <w:rsid w:val="0016153B"/>
    <w:rsid w:val="00162207"/>
    <w:rsid w:val="00164A3E"/>
    <w:rsid w:val="00166FF6"/>
    <w:rsid w:val="00176123"/>
    <w:rsid w:val="00181620"/>
    <w:rsid w:val="00187130"/>
    <w:rsid w:val="001957AD"/>
    <w:rsid w:val="00196F8E"/>
    <w:rsid w:val="001A09B4"/>
    <w:rsid w:val="001A2B7F"/>
    <w:rsid w:val="001A3AFD"/>
    <w:rsid w:val="001A496C"/>
    <w:rsid w:val="001A576A"/>
    <w:rsid w:val="001B28DA"/>
    <w:rsid w:val="001B2B6C"/>
    <w:rsid w:val="001C2EB1"/>
    <w:rsid w:val="001D01C4"/>
    <w:rsid w:val="001D4F99"/>
    <w:rsid w:val="001D52B0"/>
    <w:rsid w:val="001D5A18"/>
    <w:rsid w:val="001D7CA4"/>
    <w:rsid w:val="001E057F"/>
    <w:rsid w:val="001E14EB"/>
    <w:rsid w:val="001F59E6"/>
    <w:rsid w:val="00203F1C"/>
    <w:rsid w:val="00206936"/>
    <w:rsid w:val="00206C6F"/>
    <w:rsid w:val="00206FBD"/>
    <w:rsid w:val="00207746"/>
    <w:rsid w:val="00230031"/>
    <w:rsid w:val="00235C01"/>
    <w:rsid w:val="00247343"/>
    <w:rsid w:val="00265C56"/>
    <w:rsid w:val="00266726"/>
    <w:rsid w:val="002716CD"/>
    <w:rsid w:val="00274D4B"/>
    <w:rsid w:val="002806F5"/>
    <w:rsid w:val="00281577"/>
    <w:rsid w:val="002926BC"/>
    <w:rsid w:val="00293A72"/>
    <w:rsid w:val="0029786E"/>
    <w:rsid w:val="002A0160"/>
    <w:rsid w:val="002A30C3"/>
    <w:rsid w:val="002A6F6A"/>
    <w:rsid w:val="002A7712"/>
    <w:rsid w:val="002B38F7"/>
    <w:rsid w:val="002B4F50"/>
    <w:rsid w:val="002B5591"/>
    <w:rsid w:val="002B6AA4"/>
    <w:rsid w:val="002C1FE9"/>
    <w:rsid w:val="002D3A57"/>
    <w:rsid w:val="002D7D05"/>
    <w:rsid w:val="002E20C8"/>
    <w:rsid w:val="002E4290"/>
    <w:rsid w:val="002E66A6"/>
    <w:rsid w:val="002F0DB1"/>
    <w:rsid w:val="002F2885"/>
    <w:rsid w:val="002F45A1"/>
    <w:rsid w:val="002F525F"/>
    <w:rsid w:val="0030203D"/>
    <w:rsid w:val="003037F9"/>
    <w:rsid w:val="0030583E"/>
    <w:rsid w:val="00307FE1"/>
    <w:rsid w:val="003164BA"/>
    <w:rsid w:val="003258E6"/>
    <w:rsid w:val="0034104F"/>
    <w:rsid w:val="00342283"/>
    <w:rsid w:val="00343A87"/>
    <w:rsid w:val="00344A36"/>
    <w:rsid w:val="003456F4"/>
    <w:rsid w:val="00347FB6"/>
    <w:rsid w:val="003504FD"/>
    <w:rsid w:val="00350881"/>
    <w:rsid w:val="00357D55"/>
    <w:rsid w:val="00363513"/>
    <w:rsid w:val="003657E5"/>
    <w:rsid w:val="0036589C"/>
    <w:rsid w:val="00371312"/>
    <w:rsid w:val="00371DC7"/>
    <w:rsid w:val="00377B21"/>
    <w:rsid w:val="00390CE3"/>
    <w:rsid w:val="00394876"/>
    <w:rsid w:val="00394AAF"/>
    <w:rsid w:val="00394CE5"/>
    <w:rsid w:val="003A6341"/>
    <w:rsid w:val="003B67FD"/>
    <w:rsid w:val="003B6A61"/>
    <w:rsid w:val="003D0F63"/>
    <w:rsid w:val="003D42C0"/>
    <w:rsid w:val="003D5B29"/>
    <w:rsid w:val="003D7818"/>
    <w:rsid w:val="003E2445"/>
    <w:rsid w:val="003E3BB2"/>
    <w:rsid w:val="003E66F4"/>
    <w:rsid w:val="003F5B58"/>
    <w:rsid w:val="0040222A"/>
    <w:rsid w:val="004047BC"/>
    <w:rsid w:val="004100F7"/>
    <w:rsid w:val="00414CB3"/>
    <w:rsid w:val="0041563D"/>
    <w:rsid w:val="00426E25"/>
    <w:rsid w:val="00427D9C"/>
    <w:rsid w:val="00427E7E"/>
    <w:rsid w:val="0043465D"/>
    <w:rsid w:val="0043546B"/>
    <w:rsid w:val="00441582"/>
    <w:rsid w:val="00443B6E"/>
    <w:rsid w:val="00447CAA"/>
    <w:rsid w:val="0045420A"/>
    <w:rsid w:val="004554D4"/>
    <w:rsid w:val="00461744"/>
    <w:rsid w:val="00466185"/>
    <w:rsid w:val="00466303"/>
    <w:rsid w:val="004668A7"/>
    <w:rsid w:val="00466D96"/>
    <w:rsid w:val="00467747"/>
    <w:rsid w:val="00470017"/>
    <w:rsid w:val="0047105A"/>
    <w:rsid w:val="00473C98"/>
    <w:rsid w:val="00474965"/>
    <w:rsid w:val="00482DF8"/>
    <w:rsid w:val="004864DE"/>
    <w:rsid w:val="00494BE5"/>
    <w:rsid w:val="004A0EBA"/>
    <w:rsid w:val="004A2538"/>
    <w:rsid w:val="004A331E"/>
    <w:rsid w:val="004B0C15"/>
    <w:rsid w:val="004B35EA"/>
    <w:rsid w:val="004B69E4"/>
    <w:rsid w:val="004C3ACC"/>
    <w:rsid w:val="004C6C39"/>
    <w:rsid w:val="004D075F"/>
    <w:rsid w:val="004D1B76"/>
    <w:rsid w:val="004D344E"/>
    <w:rsid w:val="004E019E"/>
    <w:rsid w:val="004E06EC"/>
    <w:rsid w:val="004E0A3F"/>
    <w:rsid w:val="004E2CB7"/>
    <w:rsid w:val="004E64F1"/>
    <w:rsid w:val="004F016A"/>
    <w:rsid w:val="004F7F23"/>
    <w:rsid w:val="00500F94"/>
    <w:rsid w:val="00502FB3"/>
    <w:rsid w:val="00503DE9"/>
    <w:rsid w:val="0050530C"/>
    <w:rsid w:val="00505DEA"/>
    <w:rsid w:val="00507782"/>
    <w:rsid w:val="00512A04"/>
    <w:rsid w:val="00520499"/>
    <w:rsid w:val="005249F5"/>
    <w:rsid w:val="005260F7"/>
    <w:rsid w:val="00543BD1"/>
    <w:rsid w:val="00556113"/>
    <w:rsid w:val="00564C12"/>
    <w:rsid w:val="005654B8"/>
    <w:rsid w:val="005762CC"/>
    <w:rsid w:val="00582D3D"/>
    <w:rsid w:val="00590040"/>
    <w:rsid w:val="00592E78"/>
    <w:rsid w:val="00595386"/>
    <w:rsid w:val="00597234"/>
    <w:rsid w:val="005A4AC0"/>
    <w:rsid w:val="005A5FDF"/>
    <w:rsid w:val="005B0FB7"/>
    <w:rsid w:val="005B122A"/>
    <w:rsid w:val="005B1FCB"/>
    <w:rsid w:val="005B5AC2"/>
    <w:rsid w:val="005C2833"/>
    <w:rsid w:val="005E144D"/>
    <w:rsid w:val="005E1500"/>
    <w:rsid w:val="005E3A43"/>
    <w:rsid w:val="005E3FC4"/>
    <w:rsid w:val="005F0B17"/>
    <w:rsid w:val="005F0D85"/>
    <w:rsid w:val="005F7177"/>
    <w:rsid w:val="005F77C7"/>
    <w:rsid w:val="00620675"/>
    <w:rsid w:val="00622910"/>
    <w:rsid w:val="00623239"/>
    <w:rsid w:val="006254B6"/>
    <w:rsid w:val="00627FC8"/>
    <w:rsid w:val="006433C3"/>
    <w:rsid w:val="00650F5B"/>
    <w:rsid w:val="006670D7"/>
    <w:rsid w:val="006719EA"/>
    <w:rsid w:val="00671F13"/>
    <w:rsid w:val="0067400A"/>
    <w:rsid w:val="006847AD"/>
    <w:rsid w:val="0069114B"/>
    <w:rsid w:val="006944C1"/>
    <w:rsid w:val="006A2F2D"/>
    <w:rsid w:val="006A756A"/>
    <w:rsid w:val="006D66F7"/>
    <w:rsid w:val="00705C9D"/>
    <w:rsid w:val="00705F13"/>
    <w:rsid w:val="00714F1D"/>
    <w:rsid w:val="00715225"/>
    <w:rsid w:val="00720CC6"/>
    <w:rsid w:val="00722DDB"/>
    <w:rsid w:val="00724728"/>
    <w:rsid w:val="00724F98"/>
    <w:rsid w:val="00730B9B"/>
    <w:rsid w:val="0073182E"/>
    <w:rsid w:val="007332FF"/>
    <w:rsid w:val="007408F5"/>
    <w:rsid w:val="00741EAE"/>
    <w:rsid w:val="00750D2F"/>
    <w:rsid w:val="00755248"/>
    <w:rsid w:val="0076190B"/>
    <w:rsid w:val="00763448"/>
    <w:rsid w:val="0076355D"/>
    <w:rsid w:val="00763A2D"/>
    <w:rsid w:val="007670BC"/>
    <w:rsid w:val="007676A4"/>
    <w:rsid w:val="00777795"/>
    <w:rsid w:val="00783A57"/>
    <w:rsid w:val="00784C92"/>
    <w:rsid w:val="007859CD"/>
    <w:rsid w:val="00785C24"/>
    <w:rsid w:val="0078641A"/>
    <w:rsid w:val="007907E4"/>
    <w:rsid w:val="007939CC"/>
    <w:rsid w:val="00796461"/>
    <w:rsid w:val="007A6A4F"/>
    <w:rsid w:val="007B03F5"/>
    <w:rsid w:val="007B5C09"/>
    <w:rsid w:val="007B5DA2"/>
    <w:rsid w:val="007C0966"/>
    <w:rsid w:val="007C19E7"/>
    <w:rsid w:val="007C32C1"/>
    <w:rsid w:val="007C5CFD"/>
    <w:rsid w:val="007C6D9F"/>
    <w:rsid w:val="007D4893"/>
    <w:rsid w:val="007E128D"/>
    <w:rsid w:val="007E70CF"/>
    <w:rsid w:val="007E74A4"/>
    <w:rsid w:val="007F1B6F"/>
    <w:rsid w:val="007F263F"/>
    <w:rsid w:val="008015A8"/>
    <w:rsid w:val="0080766E"/>
    <w:rsid w:val="00811169"/>
    <w:rsid w:val="00815297"/>
    <w:rsid w:val="008170DB"/>
    <w:rsid w:val="00817BA1"/>
    <w:rsid w:val="00823022"/>
    <w:rsid w:val="0082634E"/>
    <w:rsid w:val="008313C4"/>
    <w:rsid w:val="00835434"/>
    <w:rsid w:val="008358C0"/>
    <w:rsid w:val="00837842"/>
    <w:rsid w:val="00842838"/>
    <w:rsid w:val="00854EC1"/>
    <w:rsid w:val="0085797F"/>
    <w:rsid w:val="00861DC3"/>
    <w:rsid w:val="00867019"/>
    <w:rsid w:val="00872EF1"/>
    <w:rsid w:val="008735A9"/>
    <w:rsid w:val="00877BC5"/>
    <w:rsid w:val="00877D20"/>
    <w:rsid w:val="00881C48"/>
    <w:rsid w:val="00885B80"/>
    <w:rsid w:val="00885C30"/>
    <w:rsid w:val="00885E9B"/>
    <w:rsid w:val="00892312"/>
    <w:rsid w:val="00893C96"/>
    <w:rsid w:val="0089500A"/>
    <w:rsid w:val="00897C94"/>
    <w:rsid w:val="008A7C12"/>
    <w:rsid w:val="008B03CE"/>
    <w:rsid w:val="008B41B8"/>
    <w:rsid w:val="008B529E"/>
    <w:rsid w:val="008C0D34"/>
    <w:rsid w:val="008C17FB"/>
    <w:rsid w:val="008C70BB"/>
    <w:rsid w:val="008D1B00"/>
    <w:rsid w:val="008D278B"/>
    <w:rsid w:val="008D57B8"/>
    <w:rsid w:val="008E03FC"/>
    <w:rsid w:val="008E510B"/>
    <w:rsid w:val="008F30DE"/>
    <w:rsid w:val="008F422B"/>
    <w:rsid w:val="00901430"/>
    <w:rsid w:val="00902B13"/>
    <w:rsid w:val="00911941"/>
    <w:rsid w:val="0092024D"/>
    <w:rsid w:val="00925146"/>
    <w:rsid w:val="00925F0F"/>
    <w:rsid w:val="00932F6B"/>
    <w:rsid w:val="009468BC"/>
    <w:rsid w:val="00947FAE"/>
    <w:rsid w:val="00953762"/>
    <w:rsid w:val="009616DF"/>
    <w:rsid w:val="00963E4F"/>
    <w:rsid w:val="0096542F"/>
    <w:rsid w:val="00967FA7"/>
    <w:rsid w:val="00971645"/>
    <w:rsid w:val="00977919"/>
    <w:rsid w:val="00983000"/>
    <w:rsid w:val="009870FA"/>
    <w:rsid w:val="009921C3"/>
    <w:rsid w:val="0099551D"/>
    <w:rsid w:val="00996655"/>
    <w:rsid w:val="009A00C6"/>
    <w:rsid w:val="009A5897"/>
    <w:rsid w:val="009A5F24"/>
    <w:rsid w:val="009B0B3E"/>
    <w:rsid w:val="009B1913"/>
    <w:rsid w:val="009B5027"/>
    <w:rsid w:val="009B6366"/>
    <w:rsid w:val="009B6657"/>
    <w:rsid w:val="009B6966"/>
    <w:rsid w:val="009D0EB5"/>
    <w:rsid w:val="009D14F9"/>
    <w:rsid w:val="009D2B74"/>
    <w:rsid w:val="009D63FF"/>
    <w:rsid w:val="009E175D"/>
    <w:rsid w:val="009E3CC2"/>
    <w:rsid w:val="009F06BD"/>
    <w:rsid w:val="009F2A4D"/>
    <w:rsid w:val="00A00828"/>
    <w:rsid w:val="00A03290"/>
    <w:rsid w:val="00A0387E"/>
    <w:rsid w:val="00A05BFD"/>
    <w:rsid w:val="00A07490"/>
    <w:rsid w:val="00A10655"/>
    <w:rsid w:val="00A12B64"/>
    <w:rsid w:val="00A22C38"/>
    <w:rsid w:val="00A25193"/>
    <w:rsid w:val="00A26E80"/>
    <w:rsid w:val="00A31AE8"/>
    <w:rsid w:val="00A3739D"/>
    <w:rsid w:val="00A37DDA"/>
    <w:rsid w:val="00A45005"/>
    <w:rsid w:val="00A55A62"/>
    <w:rsid w:val="00A66857"/>
    <w:rsid w:val="00A76790"/>
    <w:rsid w:val="00A925EC"/>
    <w:rsid w:val="00A929AA"/>
    <w:rsid w:val="00A92B6B"/>
    <w:rsid w:val="00AA541E"/>
    <w:rsid w:val="00AB5413"/>
    <w:rsid w:val="00AD0DA4"/>
    <w:rsid w:val="00AD4169"/>
    <w:rsid w:val="00AE25C6"/>
    <w:rsid w:val="00AE306C"/>
    <w:rsid w:val="00AF28C1"/>
    <w:rsid w:val="00B02EF1"/>
    <w:rsid w:val="00B07C97"/>
    <w:rsid w:val="00B11C67"/>
    <w:rsid w:val="00B15754"/>
    <w:rsid w:val="00B2046E"/>
    <w:rsid w:val="00B20E8B"/>
    <w:rsid w:val="00B257E1"/>
    <w:rsid w:val="00B2599A"/>
    <w:rsid w:val="00B27AC4"/>
    <w:rsid w:val="00B343CC"/>
    <w:rsid w:val="00B5084A"/>
    <w:rsid w:val="00B606A1"/>
    <w:rsid w:val="00B614F7"/>
    <w:rsid w:val="00B61B26"/>
    <w:rsid w:val="00B65E6B"/>
    <w:rsid w:val="00B675B2"/>
    <w:rsid w:val="00B81261"/>
    <w:rsid w:val="00B8223E"/>
    <w:rsid w:val="00B832AE"/>
    <w:rsid w:val="00B86678"/>
    <w:rsid w:val="00B87BBA"/>
    <w:rsid w:val="00B92F9B"/>
    <w:rsid w:val="00B93DB1"/>
    <w:rsid w:val="00B941B3"/>
    <w:rsid w:val="00B96513"/>
    <w:rsid w:val="00BA1D47"/>
    <w:rsid w:val="00BA5377"/>
    <w:rsid w:val="00BA66F0"/>
    <w:rsid w:val="00BB2239"/>
    <w:rsid w:val="00BB2AE7"/>
    <w:rsid w:val="00BB6464"/>
    <w:rsid w:val="00BC1BB8"/>
    <w:rsid w:val="00BD7FE1"/>
    <w:rsid w:val="00BE37CA"/>
    <w:rsid w:val="00BE6144"/>
    <w:rsid w:val="00BE635A"/>
    <w:rsid w:val="00BF17E9"/>
    <w:rsid w:val="00BF2ABB"/>
    <w:rsid w:val="00BF5099"/>
    <w:rsid w:val="00C0326E"/>
    <w:rsid w:val="00C10F10"/>
    <w:rsid w:val="00C1213A"/>
    <w:rsid w:val="00C15D4D"/>
    <w:rsid w:val="00C175DC"/>
    <w:rsid w:val="00C30171"/>
    <w:rsid w:val="00C309D8"/>
    <w:rsid w:val="00C322B4"/>
    <w:rsid w:val="00C357F6"/>
    <w:rsid w:val="00C43519"/>
    <w:rsid w:val="00C45263"/>
    <w:rsid w:val="00C51537"/>
    <w:rsid w:val="00C52BC3"/>
    <w:rsid w:val="00C55B5A"/>
    <w:rsid w:val="00C61AFA"/>
    <w:rsid w:val="00C61D64"/>
    <w:rsid w:val="00C62099"/>
    <w:rsid w:val="00C64EA3"/>
    <w:rsid w:val="00C72867"/>
    <w:rsid w:val="00C75E81"/>
    <w:rsid w:val="00C86609"/>
    <w:rsid w:val="00C873BB"/>
    <w:rsid w:val="00C92B4C"/>
    <w:rsid w:val="00C92C5E"/>
    <w:rsid w:val="00C954F6"/>
    <w:rsid w:val="00CA36A0"/>
    <w:rsid w:val="00CA6BC5"/>
    <w:rsid w:val="00CC571B"/>
    <w:rsid w:val="00CC61CD"/>
    <w:rsid w:val="00CC6C02"/>
    <w:rsid w:val="00CC737B"/>
    <w:rsid w:val="00CD5011"/>
    <w:rsid w:val="00CE640F"/>
    <w:rsid w:val="00CE76BC"/>
    <w:rsid w:val="00CF540E"/>
    <w:rsid w:val="00D02F07"/>
    <w:rsid w:val="00D05F59"/>
    <w:rsid w:val="00D15D88"/>
    <w:rsid w:val="00D27EBE"/>
    <w:rsid w:val="00D365FF"/>
    <w:rsid w:val="00D36A49"/>
    <w:rsid w:val="00D40446"/>
    <w:rsid w:val="00D517C6"/>
    <w:rsid w:val="00D61FD1"/>
    <w:rsid w:val="00D71D84"/>
    <w:rsid w:val="00D72464"/>
    <w:rsid w:val="00D72A57"/>
    <w:rsid w:val="00D768EB"/>
    <w:rsid w:val="00D81E17"/>
    <w:rsid w:val="00D82D1E"/>
    <w:rsid w:val="00D832D9"/>
    <w:rsid w:val="00D90F00"/>
    <w:rsid w:val="00D975C0"/>
    <w:rsid w:val="00DA5285"/>
    <w:rsid w:val="00DB191D"/>
    <w:rsid w:val="00DB4F91"/>
    <w:rsid w:val="00DB6D0A"/>
    <w:rsid w:val="00DC06BE"/>
    <w:rsid w:val="00DC1F0F"/>
    <w:rsid w:val="00DC3117"/>
    <w:rsid w:val="00DC5DD9"/>
    <w:rsid w:val="00DC6D2D"/>
    <w:rsid w:val="00DD30E2"/>
    <w:rsid w:val="00DD4E59"/>
    <w:rsid w:val="00DE33B5"/>
    <w:rsid w:val="00DE5E18"/>
    <w:rsid w:val="00DF0487"/>
    <w:rsid w:val="00DF5EA4"/>
    <w:rsid w:val="00E02681"/>
    <w:rsid w:val="00E02792"/>
    <w:rsid w:val="00E034D8"/>
    <w:rsid w:val="00E04CC0"/>
    <w:rsid w:val="00E152A3"/>
    <w:rsid w:val="00E15816"/>
    <w:rsid w:val="00E160D5"/>
    <w:rsid w:val="00E17944"/>
    <w:rsid w:val="00E239FF"/>
    <w:rsid w:val="00E27D7B"/>
    <w:rsid w:val="00E30556"/>
    <w:rsid w:val="00E30981"/>
    <w:rsid w:val="00E33136"/>
    <w:rsid w:val="00E34D7C"/>
    <w:rsid w:val="00E36941"/>
    <w:rsid w:val="00E3723D"/>
    <w:rsid w:val="00E44B8A"/>
    <w:rsid w:val="00E44C89"/>
    <w:rsid w:val="00E457A6"/>
    <w:rsid w:val="00E52375"/>
    <w:rsid w:val="00E61BA2"/>
    <w:rsid w:val="00E63864"/>
    <w:rsid w:val="00E6403F"/>
    <w:rsid w:val="00E75451"/>
    <w:rsid w:val="00E770C4"/>
    <w:rsid w:val="00E84C5A"/>
    <w:rsid w:val="00E861DB"/>
    <w:rsid w:val="00E908F1"/>
    <w:rsid w:val="00E93406"/>
    <w:rsid w:val="00E9402C"/>
    <w:rsid w:val="00E956C5"/>
    <w:rsid w:val="00E95C39"/>
    <w:rsid w:val="00EA2C39"/>
    <w:rsid w:val="00EB0A3C"/>
    <w:rsid w:val="00EB0A96"/>
    <w:rsid w:val="00EB164C"/>
    <w:rsid w:val="00EB1D82"/>
    <w:rsid w:val="00EB77F9"/>
    <w:rsid w:val="00EC46CB"/>
    <w:rsid w:val="00EC5769"/>
    <w:rsid w:val="00EC7D00"/>
    <w:rsid w:val="00ED0304"/>
    <w:rsid w:val="00ED5B7B"/>
    <w:rsid w:val="00EE38FA"/>
    <w:rsid w:val="00EE3E2C"/>
    <w:rsid w:val="00EE5D23"/>
    <w:rsid w:val="00EE750D"/>
    <w:rsid w:val="00EF3CA4"/>
    <w:rsid w:val="00EF7362"/>
    <w:rsid w:val="00EF7859"/>
    <w:rsid w:val="00F014DA"/>
    <w:rsid w:val="00F02591"/>
    <w:rsid w:val="00F130A2"/>
    <w:rsid w:val="00F41AEA"/>
    <w:rsid w:val="00F5696E"/>
    <w:rsid w:val="00F60EFF"/>
    <w:rsid w:val="00F67D2D"/>
    <w:rsid w:val="00F858F2"/>
    <w:rsid w:val="00F860CC"/>
    <w:rsid w:val="00F94398"/>
    <w:rsid w:val="00FB2B56"/>
    <w:rsid w:val="00FB55D5"/>
    <w:rsid w:val="00FC12BF"/>
    <w:rsid w:val="00FC2C60"/>
    <w:rsid w:val="00FD3E6F"/>
    <w:rsid w:val="00FD51B9"/>
    <w:rsid w:val="00FD5849"/>
    <w:rsid w:val="00FE2A39"/>
    <w:rsid w:val="00FF39CF"/>
    <w:rsid w:val="00FF7159"/>
    <w:rsid w:val="00FF7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0BD6855"/>
  <w15:docId w15:val="{01D1C3E1-3077-4589-8EFC-F34FD9942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sz w:val="22"/>
        <w:szCs w:val="22"/>
        <w:lang w:val="en-A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7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1FD1"/>
    <w:rPr>
      <w:rFonts w:ascii="Lato" w:hAnsi="Lato"/>
    </w:rPr>
  </w:style>
  <w:style w:type="paragraph" w:styleId="Heading1">
    <w:name w:val="heading 1"/>
    <w:basedOn w:val="Normal"/>
    <w:next w:val="Normal"/>
    <w:link w:val="Heading1Char"/>
    <w:uiPriority w:val="2"/>
    <w:qFormat/>
    <w:rsid w:val="00D15D88"/>
    <w:pPr>
      <w:keepNext/>
      <w:keepLines/>
      <w:spacing w:before="240"/>
      <w:outlineLvl w:val="0"/>
    </w:pPr>
    <w:rPr>
      <w:rFonts w:ascii="Lato Semibold" w:eastAsia="Times New Roman" w:hAnsi="Lato Semibold"/>
      <w:color w:val="1F1F5F"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2"/>
    <w:qFormat/>
    <w:rsid w:val="00996655"/>
    <w:pPr>
      <w:keepNext/>
      <w:keepLines/>
      <w:spacing w:before="240"/>
      <w:outlineLvl w:val="1"/>
    </w:pPr>
    <w:rPr>
      <w:rFonts w:ascii="Lato Semibold" w:eastAsia="Times New Roman" w:hAnsi="Lato Semibold"/>
      <w:color w:val="454347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2"/>
    <w:qFormat/>
    <w:rsid w:val="00996655"/>
    <w:pPr>
      <w:keepNext/>
      <w:keepLines/>
      <w:spacing w:before="240"/>
      <w:outlineLvl w:val="2"/>
    </w:pPr>
    <w:rPr>
      <w:rFonts w:ascii="Lato Semibold" w:hAnsi="Lato Semibold" w:cs="Arial"/>
      <w:color w:val="1F1F5F" w:themeColor="text1"/>
      <w:sz w:val="28"/>
      <w:szCs w:val="26"/>
    </w:rPr>
  </w:style>
  <w:style w:type="paragraph" w:styleId="Heading4">
    <w:name w:val="heading 4"/>
    <w:basedOn w:val="Normal"/>
    <w:next w:val="Normal"/>
    <w:link w:val="Heading4Char"/>
    <w:uiPriority w:val="2"/>
    <w:qFormat/>
    <w:rsid w:val="00996655"/>
    <w:pPr>
      <w:keepNext/>
      <w:keepLines/>
      <w:spacing w:before="240"/>
      <w:outlineLvl w:val="3"/>
    </w:pPr>
    <w:rPr>
      <w:rFonts w:ascii="Lato Semibold" w:eastAsia="Times New Roman" w:hAnsi="Lato Semibold"/>
      <w:bCs/>
      <w:iCs/>
      <w:color w:val="454347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2"/>
    <w:semiHidden/>
    <w:rsid w:val="009A5F24"/>
    <w:pPr>
      <w:keepNext/>
      <w:keepLines/>
      <w:numPr>
        <w:ilvl w:val="4"/>
        <w:numId w:val="3"/>
      </w:numPr>
      <w:outlineLvl w:val="4"/>
    </w:pPr>
    <w:rPr>
      <w:b/>
      <w:color w:val="1F1F5F" w:themeColor="text1"/>
    </w:rPr>
  </w:style>
  <w:style w:type="paragraph" w:styleId="Heading6">
    <w:name w:val="heading 6"/>
    <w:basedOn w:val="Normal"/>
    <w:next w:val="Normal"/>
    <w:link w:val="Heading6Char"/>
    <w:uiPriority w:val="2"/>
    <w:semiHidden/>
    <w:rsid w:val="009A5F24"/>
    <w:pPr>
      <w:keepNext/>
      <w:keepLines/>
      <w:numPr>
        <w:ilvl w:val="5"/>
        <w:numId w:val="3"/>
      </w:numPr>
      <w:outlineLvl w:val="5"/>
    </w:pPr>
    <w:rPr>
      <w:b/>
      <w:color w:val="606060"/>
    </w:rPr>
  </w:style>
  <w:style w:type="paragraph" w:styleId="Heading7">
    <w:name w:val="heading 7"/>
    <w:basedOn w:val="Normal"/>
    <w:next w:val="Normal"/>
    <w:link w:val="Heading7Char"/>
    <w:uiPriority w:val="2"/>
    <w:semiHidden/>
    <w:rsid w:val="009A5F24"/>
    <w:pPr>
      <w:keepNext/>
      <w:keepLines/>
      <w:numPr>
        <w:ilvl w:val="6"/>
        <w:numId w:val="3"/>
      </w:numPr>
      <w:outlineLvl w:val="6"/>
    </w:pPr>
    <w:rPr>
      <w:b/>
      <w:color w:val="1F1F5F" w:themeColor="text1"/>
    </w:rPr>
  </w:style>
  <w:style w:type="paragraph" w:styleId="Heading8">
    <w:name w:val="heading 8"/>
    <w:basedOn w:val="Normal"/>
    <w:next w:val="Normal"/>
    <w:link w:val="Heading8Char"/>
    <w:uiPriority w:val="2"/>
    <w:semiHidden/>
    <w:rsid w:val="009A5F24"/>
    <w:pPr>
      <w:keepNext/>
      <w:keepLines/>
      <w:numPr>
        <w:ilvl w:val="7"/>
        <w:numId w:val="3"/>
      </w:numPr>
      <w:outlineLvl w:val="7"/>
    </w:pPr>
    <w:rPr>
      <w:b/>
      <w:color w:val="606060"/>
    </w:rPr>
  </w:style>
  <w:style w:type="paragraph" w:styleId="Heading9">
    <w:name w:val="heading 9"/>
    <w:basedOn w:val="Normal"/>
    <w:next w:val="Normal"/>
    <w:link w:val="Heading9Char"/>
    <w:uiPriority w:val="2"/>
    <w:semiHidden/>
    <w:rsid w:val="009A5F24"/>
    <w:pPr>
      <w:keepNext/>
      <w:keepLines/>
      <w:numPr>
        <w:ilvl w:val="8"/>
        <w:numId w:val="3"/>
      </w:numPr>
      <w:outlineLvl w:val="8"/>
    </w:pPr>
    <w:rPr>
      <w:b/>
      <w:color w:val="1F1F5F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2"/>
    <w:semiHidden/>
    <w:rsid w:val="003504FD"/>
  </w:style>
  <w:style w:type="character" w:customStyle="1" w:styleId="Heading1Char">
    <w:name w:val="Heading 1 Char"/>
    <w:basedOn w:val="DefaultParagraphFont"/>
    <w:link w:val="Heading1"/>
    <w:uiPriority w:val="2"/>
    <w:rsid w:val="00D15D88"/>
    <w:rPr>
      <w:rFonts w:ascii="Lato Semibold" w:eastAsia="Times New Roman" w:hAnsi="Lato Semibold"/>
      <w:color w:val="1F1F5F"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2"/>
    <w:rsid w:val="00996655"/>
    <w:rPr>
      <w:rFonts w:ascii="Lato Semibold" w:eastAsia="Times New Roman" w:hAnsi="Lato Semibold"/>
      <w:color w:val="454347"/>
      <w:sz w:val="32"/>
      <w:szCs w:val="28"/>
    </w:rPr>
  </w:style>
  <w:style w:type="paragraph" w:styleId="Title">
    <w:name w:val="Title"/>
    <w:basedOn w:val="Normal"/>
    <w:next w:val="Normal"/>
    <w:link w:val="TitleChar"/>
    <w:qFormat/>
    <w:rsid w:val="00D61FD1"/>
    <w:pPr>
      <w:spacing w:after="800"/>
    </w:pPr>
    <w:rPr>
      <w:rFonts w:ascii="Lato Semibold" w:eastAsia="Times New Roman" w:hAnsi="Lato Semibold"/>
      <w:bCs/>
      <w:color w:val="1F1F5F"/>
      <w:kern w:val="32"/>
      <w:sz w:val="60"/>
      <w:szCs w:val="64"/>
    </w:rPr>
  </w:style>
  <w:style w:type="character" w:customStyle="1" w:styleId="TitleChar">
    <w:name w:val="Title Char"/>
    <w:basedOn w:val="DefaultParagraphFont"/>
    <w:link w:val="Title"/>
    <w:rsid w:val="00D61FD1"/>
    <w:rPr>
      <w:rFonts w:ascii="Lato Semibold" w:eastAsia="Times New Roman" w:hAnsi="Lato Semibold"/>
      <w:bCs/>
      <w:color w:val="1F1F5F"/>
      <w:kern w:val="32"/>
      <w:sz w:val="60"/>
      <w:szCs w:val="64"/>
    </w:rPr>
  </w:style>
  <w:style w:type="paragraph" w:styleId="Subtitle">
    <w:name w:val="Subtitle"/>
    <w:basedOn w:val="Normal"/>
    <w:next w:val="Normal"/>
    <w:link w:val="SubtitleChar"/>
    <w:uiPriority w:val="11"/>
    <w:semiHidden/>
    <w:rsid w:val="005654B8"/>
    <w:pPr>
      <w:spacing w:after="60"/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E3E2C"/>
    <w:rPr>
      <w:rFonts w:ascii="Arial" w:eastAsiaTheme="majorEastAsia" w:hAnsi="Arial" w:cstheme="majorBidi"/>
      <w:sz w:val="24"/>
      <w:szCs w:val="24"/>
      <w:lang w:eastAsia="en-AU"/>
    </w:rPr>
  </w:style>
  <w:style w:type="character" w:customStyle="1" w:styleId="Heading3Char">
    <w:name w:val="Heading 3 Char"/>
    <w:basedOn w:val="DefaultParagraphFont"/>
    <w:link w:val="Heading3"/>
    <w:uiPriority w:val="2"/>
    <w:rsid w:val="00996655"/>
    <w:rPr>
      <w:rFonts w:ascii="Lato Semibold" w:hAnsi="Lato Semibold" w:cs="Arial"/>
      <w:color w:val="1F1F5F" w:themeColor="text1"/>
      <w:sz w:val="28"/>
      <w:szCs w:val="26"/>
    </w:rPr>
  </w:style>
  <w:style w:type="paragraph" w:styleId="BlockText">
    <w:name w:val="Block Text"/>
    <w:basedOn w:val="Normal"/>
    <w:semiHidden/>
    <w:rsid w:val="00414CB3"/>
    <w:rPr>
      <w:rFonts w:eastAsiaTheme="minorEastAsia"/>
      <w:iCs/>
    </w:rPr>
  </w:style>
  <w:style w:type="paragraph" w:styleId="Header">
    <w:name w:val="header"/>
    <w:aliases w:val="Page header"/>
    <w:basedOn w:val="Normal"/>
    <w:next w:val="Normal"/>
    <w:link w:val="HeaderChar"/>
    <w:uiPriority w:val="8"/>
    <w:rsid w:val="008C0D34"/>
    <w:pPr>
      <w:tabs>
        <w:tab w:val="right" w:pos="9638"/>
      </w:tabs>
      <w:spacing w:after="240"/>
    </w:pPr>
  </w:style>
  <w:style w:type="character" w:customStyle="1" w:styleId="HeaderChar">
    <w:name w:val="Header Char"/>
    <w:aliases w:val="Page header Char"/>
    <w:basedOn w:val="DefaultParagraphFont"/>
    <w:link w:val="Header"/>
    <w:uiPriority w:val="8"/>
    <w:rsid w:val="008C0D34"/>
    <w:rPr>
      <w:rFonts w:ascii="Lato" w:hAnsi="Lato"/>
    </w:rPr>
  </w:style>
  <w:style w:type="paragraph" w:styleId="Footer">
    <w:name w:val="footer"/>
    <w:basedOn w:val="Normal"/>
    <w:link w:val="FooterChar"/>
    <w:uiPriority w:val="99"/>
    <w:semiHidden/>
    <w:rsid w:val="00B02EF1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95386"/>
    <w:rPr>
      <w:rFonts w:ascii="Arial" w:eastAsia="Times New Roman" w:hAnsi="Arial"/>
      <w:sz w:val="22"/>
      <w:lang w:eastAsia="en-AU"/>
    </w:rPr>
  </w:style>
  <w:style w:type="paragraph" w:customStyle="1" w:styleId="Subtitle0">
    <w:name w:val="Sub title"/>
    <w:basedOn w:val="Normal"/>
    <w:uiPriority w:val="1"/>
    <w:rsid w:val="00E44B8A"/>
    <w:pPr>
      <w:numPr>
        <w:ilvl w:val="1"/>
      </w:numPr>
      <w:spacing w:after="160"/>
      <w:jc w:val="right"/>
    </w:pPr>
    <w:rPr>
      <w:rFonts w:asciiTheme="majorHAnsi" w:eastAsia="Times New Roman" w:hAnsiTheme="majorHAnsi"/>
      <w:color w:val="127CC0" w:themeColor="accent2"/>
      <w:sz w:val="40"/>
    </w:rPr>
  </w:style>
  <w:style w:type="character" w:customStyle="1" w:styleId="Heading4Char">
    <w:name w:val="Heading 4 Char"/>
    <w:basedOn w:val="DefaultParagraphFont"/>
    <w:link w:val="Heading4"/>
    <w:uiPriority w:val="2"/>
    <w:rsid w:val="00996655"/>
    <w:rPr>
      <w:rFonts w:ascii="Lato Semibold" w:eastAsia="Times New Roman" w:hAnsi="Lato Semibold"/>
      <w:bCs/>
      <w:iCs/>
      <w:color w:val="454347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342283"/>
    <w:rPr>
      <w:rFonts w:ascii="Times New Roman" w:hAnsi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762CC"/>
    <w:rPr>
      <w:color w:val="808080"/>
    </w:rPr>
  </w:style>
  <w:style w:type="paragraph" w:styleId="ListParagraph">
    <w:name w:val="List Paragraph"/>
    <w:basedOn w:val="BlockText"/>
    <w:uiPriority w:val="34"/>
    <w:semiHidden/>
    <w:rsid w:val="003B6A61"/>
    <w:pPr>
      <w:spacing w:after="120"/>
    </w:pPr>
  </w:style>
  <w:style w:type="table" w:styleId="TableGrid">
    <w:name w:val="Table Grid"/>
    <w:basedOn w:val="TableNormal"/>
    <w:uiPriority w:val="59"/>
    <w:rsid w:val="001326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ppendix">
    <w:name w:val="Appendix"/>
    <w:basedOn w:val="Heading1"/>
    <w:next w:val="Normal"/>
    <w:uiPriority w:val="11"/>
    <w:semiHidden/>
    <w:qFormat/>
    <w:rsid w:val="00414CB3"/>
  </w:style>
  <w:style w:type="paragraph" w:styleId="BodyText">
    <w:name w:val="Body Text"/>
    <w:basedOn w:val="Normal"/>
    <w:link w:val="BodyTextChar"/>
    <w:uiPriority w:val="99"/>
    <w:semiHidden/>
    <w:rsid w:val="00414CB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14CB3"/>
    <w:rPr>
      <w:rFonts w:ascii="Arial" w:hAnsi="Arial"/>
      <w:sz w:val="22"/>
      <w:szCs w:val="22"/>
    </w:rPr>
  </w:style>
  <w:style w:type="numbering" w:customStyle="1" w:styleId="Bulletlist">
    <w:name w:val="Bullet list"/>
    <w:basedOn w:val="NoList"/>
    <w:rsid w:val="009F2A4D"/>
    <w:pPr>
      <w:numPr>
        <w:numId w:val="1"/>
      </w:numPr>
    </w:pPr>
  </w:style>
  <w:style w:type="table" w:styleId="TableGridLight">
    <w:name w:val="Grid Table Light"/>
    <w:basedOn w:val="TableNormal"/>
    <w:uiPriority w:val="40"/>
    <w:rsid w:val="00B2599A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Theme">
    <w:name w:val="Table Theme"/>
    <w:basedOn w:val="TableNormal"/>
    <w:uiPriority w:val="99"/>
    <w:semiHidden/>
    <w:unhideWhenUsed/>
    <w:rsid w:val="00414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2"/>
    <w:semiHidden/>
    <w:rsid w:val="00EE750D"/>
    <w:rPr>
      <w:b/>
      <w:color w:val="1F1F5F" w:themeColor="text1"/>
    </w:rPr>
  </w:style>
  <w:style w:type="character" w:customStyle="1" w:styleId="Heading6Char">
    <w:name w:val="Heading 6 Char"/>
    <w:basedOn w:val="DefaultParagraphFont"/>
    <w:link w:val="Heading6"/>
    <w:uiPriority w:val="2"/>
    <w:semiHidden/>
    <w:rsid w:val="00EE750D"/>
    <w:rPr>
      <w:b/>
      <w:color w:val="606060"/>
    </w:rPr>
  </w:style>
  <w:style w:type="character" w:customStyle="1" w:styleId="Heading7Char">
    <w:name w:val="Heading 7 Char"/>
    <w:basedOn w:val="DefaultParagraphFont"/>
    <w:link w:val="Heading7"/>
    <w:uiPriority w:val="2"/>
    <w:semiHidden/>
    <w:rsid w:val="00EE750D"/>
    <w:rPr>
      <w:b/>
      <w:color w:val="1F1F5F" w:themeColor="text1"/>
    </w:rPr>
  </w:style>
  <w:style w:type="character" w:customStyle="1" w:styleId="Heading8Char">
    <w:name w:val="Heading 8 Char"/>
    <w:basedOn w:val="DefaultParagraphFont"/>
    <w:link w:val="Heading8"/>
    <w:uiPriority w:val="2"/>
    <w:semiHidden/>
    <w:rsid w:val="00EE750D"/>
    <w:rPr>
      <w:b/>
      <w:color w:val="606060"/>
    </w:rPr>
  </w:style>
  <w:style w:type="character" w:customStyle="1" w:styleId="Heading9Char">
    <w:name w:val="Heading 9 Char"/>
    <w:basedOn w:val="DefaultParagraphFont"/>
    <w:link w:val="Heading9"/>
    <w:uiPriority w:val="2"/>
    <w:semiHidden/>
    <w:rsid w:val="00EE750D"/>
    <w:rPr>
      <w:b/>
      <w:color w:val="1F1F5F" w:themeColor="text1"/>
    </w:rPr>
  </w:style>
  <w:style w:type="numbering" w:customStyle="1" w:styleId="Numberlist">
    <w:name w:val="Number list"/>
    <w:uiPriority w:val="99"/>
    <w:rsid w:val="007C6D9F"/>
    <w:pPr>
      <w:numPr>
        <w:numId w:val="2"/>
      </w:numPr>
    </w:pPr>
  </w:style>
  <w:style w:type="paragraph" w:styleId="ListNumber">
    <w:name w:val="List Number"/>
    <w:aliases w:val="Number list level 1"/>
    <w:basedOn w:val="Normal"/>
    <w:uiPriority w:val="5"/>
    <w:semiHidden/>
    <w:rsid w:val="00A22C38"/>
    <w:pPr>
      <w:spacing w:after="120"/>
    </w:pPr>
  </w:style>
  <w:style w:type="paragraph" w:styleId="ListNumber2">
    <w:name w:val="List Number 2"/>
    <w:aliases w:val="Number list level 2"/>
    <w:basedOn w:val="Normal"/>
    <w:uiPriority w:val="5"/>
    <w:semiHidden/>
    <w:rsid w:val="00A22C38"/>
    <w:pPr>
      <w:spacing w:after="120"/>
    </w:pPr>
  </w:style>
  <w:style w:type="paragraph" w:styleId="ListNumber3">
    <w:name w:val="List Number 3"/>
    <w:aliases w:val="Number list level 3"/>
    <w:basedOn w:val="Normal"/>
    <w:uiPriority w:val="5"/>
    <w:semiHidden/>
    <w:rsid w:val="00A22C38"/>
    <w:pPr>
      <w:spacing w:after="120"/>
    </w:pPr>
  </w:style>
  <w:style w:type="paragraph" w:styleId="ListNumber4">
    <w:name w:val="List Number 4"/>
    <w:aliases w:val="Number list level 4"/>
    <w:basedOn w:val="Normal"/>
    <w:uiPriority w:val="5"/>
    <w:semiHidden/>
    <w:rsid w:val="00A22C38"/>
    <w:pPr>
      <w:spacing w:after="120"/>
    </w:pPr>
  </w:style>
  <w:style w:type="paragraph" w:styleId="ListNumber5">
    <w:name w:val="List Number 5"/>
    <w:aliases w:val="List number 5 - with space"/>
    <w:basedOn w:val="Normal"/>
    <w:uiPriority w:val="5"/>
    <w:semiHidden/>
    <w:rsid w:val="00A22C38"/>
    <w:pPr>
      <w:spacing w:after="120"/>
    </w:pPr>
  </w:style>
  <w:style w:type="paragraph" w:styleId="ListBullet">
    <w:name w:val="List Bullet"/>
    <w:aliases w:val="Bullet list level 1"/>
    <w:basedOn w:val="Normal"/>
    <w:uiPriority w:val="4"/>
    <w:semiHidden/>
    <w:rsid w:val="00176123"/>
    <w:pPr>
      <w:numPr>
        <w:numId w:val="8"/>
      </w:numPr>
      <w:spacing w:after="120"/>
      <w:ind w:left="0" w:firstLine="0"/>
    </w:pPr>
  </w:style>
  <w:style w:type="paragraph" w:styleId="ListBullet2">
    <w:name w:val="List Bullet 2"/>
    <w:aliases w:val="Bullet list level 2"/>
    <w:basedOn w:val="Normal"/>
    <w:uiPriority w:val="4"/>
    <w:semiHidden/>
    <w:rsid w:val="006847AD"/>
    <w:pPr>
      <w:numPr>
        <w:ilvl w:val="1"/>
        <w:numId w:val="8"/>
      </w:numPr>
      <w:spacing w:after="120"/>
    </w:pPr>
  </w:style>
  <w:style w:type="paragraph" w:styleId="ListBullet3">
    <w:name w:val="List Bullet 3"/>
    <w:aliases w:val="Bullet list level 3"/>
    <w:basedOn w:val="Normal"/>
    <w:uiPriority w:val="4"/>
    <w:semiHidden/>
    <w:rsid w:val="006847AD"/>
    <w:pPr>
      <w:numPr>
        <w:ilvl w:val="2"/>
        <w:numId w:val="8"/>
      </w:numPr>
      <w:spacing w:after="120"/>
    </w:pPr>
  </w:style>
  <w:style w:type="paragraph" w:styleId="ListBullet4">
    <w:name w:val="List Bullet 4"/>
    <w:aliases w:val="Bullet list level 4"/>
    <w:basedOn w:val="Normal"/>
    <w:uiPriority w:val="4"/>
    <w:semiHidden/>
    <w:rsid w:val="006847AD"/>
    <w:pPr>
      <w:numPr>
        <w:ilvl w:val="3"/>
        <w:numId w:val="8"/>
      </w:numPr>
      <w:spacing w:after="120"/>
    </w:pPr>
  </w:style>
  <w:style w:type="paragraph" w:styleId="ListBullet5">
    <w:name w:val="List Bullet 5"/>
    <w:aliases w:val="Bullet list level 5"/>
    <w:basedOn w:val="Normal"/>
    <w:uiPriority w:val="4"/>
    <w:semiHidden/>
    <w:rsid w:val="004E2CB7"/>
    <w:pPr>
      <w:numPr>
        <w:ilvl w:val="4"/>
        <w:numId w:val="8"/>
      </w:numPr>
    </w:pPr>
  </w:style>
  <w:style w:type="character" w:styleId="Hyperlink">
    <w:name w:val="Hyperlink"/>
    <w:basedOn w:val="DefaultParagraphFont"/>
    <w:uiPriority w:val="99"/>
    <w:unhideWhenUsed/>
    <w:rsid w:val="002F0DB1"/>
    <w:rPr>
      <w:color w:val="0563C1" w:themeColor="hyperlink"/>
      <w:u w:val="single"/>
    </w:rPr>
  </w:style>
  <w:style w:type="paragraph" w:styleId="TOCHeading">
    <w:name w:val="TOC Heading"/>
    <w:basedOn w:val="Heading1"/>
    <w:next w:val="Normal"/>
    <w:uiPriority w:val="39"/>
    <w:semiHidden/>
    <w:qFormat/>
    <w:rsid w:val="003B67FD"/>
    <w:pPr>
      <w:spacing w:before="480" w:after="0"/>
      <w:outlineLvl w:val="9"/>
    </w:pPr>
    <w:rPr>
      <w:kern w:val="0"/>
      <w:szCs w:val="28"/>
    </w:rPr>
  </w:style>
  <w:style w:type="paragraph" w:styleId="TOC1">
    <w:name w:val="toc 1"/>
    <w:basedOn w:val="Normal"/>
    <w:next w:val="Normal"/>
    <w:autoRedefine/>
    <w:uiPriority w:val="39"/>
    <w:semiHidden/>
    <w:rsid w:val="007859CD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rsid w:val="007859C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rsid w:val="007859CD"/>
    <w:pPr>
      <w:spacing w:after="100"/>
      <w:ind w:left="440"/>
    </w:pPr>
  </w:style>
  <w:style w:type="paragraph" w:customStyle="1" w:styleId="Tablebulletlistlevel1">
    <w:name w:val="Table bullet list level 1"/>
    <w:basedOn w:val="Normal"/>
    <w:uiPriority w:val="6"/>
    <w:rsid w:val="00872EF1"/>
    <w:pPr>
      <w:numPr>
        <w:numId w:val="7"/>
      </w:numPr>
      <w:spacing w:after="20"/>
    </w:pPr>
  </w:style>
  <w:style w:type="paragraph" w:customStyle="1" w:styleId="Tablebulletlistlevel2">
    <w:name w:val="Table bullet list level 2"/>
    <w:basedOn w:val="Tablebulletlistlevel1"/>
    <w:uiPriority w:val="6"/>
    <w:semiHidden/>
    <w:rsid w:val="002716CD"/>
    <w:pPr>
      <w:numPr>
        <w:ilvl w:val="1"/>
      </w:numPr>
    </w:pPr>
  </w:style>
  <w:style w:type="paragraph" w:customStyle="1" w:styleId="Tablebulletlistlevel3">
    <w:name w:val="Table bullet list level 3"/>
    <w:basedOn w:val="Tablebulletlistlevel2"/>
    <w:uiPriority w:val="6"/>
    <w:semiHidden/>
    <w:qFormat/>
    <w:rsid w:val="002716CD"/>
    <w:pPr>
      <w:numPr>
        <w:ilvl w:val="2"/>
      </w:numPr>
    </w:pPr>
  </w:style>
  <w:style w:type="paragraph" w:customStyle="1" w:styleId="Tablebulletlistlevel4">
    <w:name w:val="Table bullet list level 4"/>
    <w:basedOn w:val="Tablebulletlistlevel3"/>
    <w:uiPriority w:val="6"/>
    <w:semiHidden/>
    <w:qFormat/>
    <w:rsid w:val="002716CD"/>
    <w:pPr>
      <w:numPr>
        <w:ilvl w:val="3"/>
      </w:numPr>
    </w:pPr>
  </w:style>
  <w:style w:type="paragraph" w:customStyle="1" w:styleId="Tablebulletlistlevel5">
    <w:name w:val="Table bullet list level 5"/>
    <w:basedOn w:val="Tablebulletlistlevel4"/>
    <w:uiPriority w:val="6"/>
    <w:semiHidden/>
    <w:qFormat/>
    <w:rsid w:val="002716CD"/>
    <w:pPr>
      <w:numPr>
        <w:ilvl w:val="4"/>
      </w:numPr>
    </w:pPr>
  </w:style>
  <w:style w:type="paragraph" w:customStyle="1" w:styleId="Tablebulletlistlevel6">
    <w:name w:val="Table bullet list level 6"/>
    <w:basedOn w:val="Tablebulletlistlevel5"/>
    <w:uiPriority w:val="6"/>
    <w:semiHidden/>
    <w:qFormat/>
    <w:rsid w:val="001D7CA4"/>
    <w:pPr>
      <w:numPr>
        <w:ilvl w:val="5"/>
      </w:numPr>
    </w:pPr>
  </w:style>
  <w:style w:type="paragraph" w:customStyle="1" w:styleId="Tablebulletlistlevel7">
    <w:name w:val="Table bullet list level 7"/>
    <w:basedOn w:val="Tablebulletlistlevel6"/>
    <w:uiPriority w:val="6"/>
    <w:semiHidden/>
    <w:qFormat/>
    <w:rsid w:val="002716CD"/>
    <w:pPr>
      <w:numPr>
        <w:ilvl w:val="6"/>
      </w:numPr>
    </w:pPr>
  </w:style>
  <w:style w:type="paragraph" w:customStyle="1" w:styleId="Tablebulletlistlevel8">
    <w:name w:val="Table bullet list level 8"/>
    <w:basedOn w:val="Tablebulletlistlevel7"/>
    <w:uiPriority w:val="6"/>
    <w:semiHidden/>
    <w:qFormat/>
    <w:rsid w:val="002716CD"/>
    <w:pPr>
      <w:numPr>
        <w:ilvl w:val="7"/>
      </w:numPr>
    </w:pPr>
  </w:style>
  <w:style w:type="paragraph" w:customStyle="1" w:styleId="Tablebulletlistlevel9">
    <w:name w:val="Table bullet list level 9"/>
    <w:basedOn w:val="Tablebulletlistlevel8"/>
    <w:uiPriority w:val="6"/>
    <w:semiHidden/>
    <w:qFormat/>
    <w:rsid w:val="002716CD"/>
    <w:pPr>
      <w:numPr>
        <w:ilvl w:val="8"/>
      </w:numPr>
    </w:pPr>
  </w:style>
  <w:style w:type="numbering" w:customStyle="1" w:styleId="Tablebulletlist">
    <w:name w:val="Table bullet list"/>
    <w:uiPriority w:val="99"/>
    <w:rsid w:val="002716CD"/>
    <w:pPr>
      <w:numPr>
        <w:numId w:val="4"/>
      </w:numPr>
    </w:pPr>
  </w:style>
  <w:style w:type="paragraph" w:customStyle="1" w:styleId="Tablenumberlistlevel1">
    <w:name w:val="Table number list level 1"/>
    <w:basedOn w:val="Normal"/>
    <w:uiPriority w:val="7"/>
    <w:rsid w:val="00872EF1"/>
    <w:pPr>
      <w:numPr>
        <w:numId w:val="6"/>
      </w:numPr>
      <w:spacing w:after="20"/>
    </w:pPr>
  </w:style>
  <w:style w:type="paragraph" w:customStyle="1" w:styleId="Tablenumberlistlevel2">
    <w:name w:val="Table number list level 2"/>
    <w:basedOn w:val="Tablenumberlistlevel1"/>
    <w:uiPriority w:val="7"/>
    <w:semiHidden/>
    <w:rsid w:val="002716CD"/>
    <w:pPr>
      <w:numPr>
        <w:ilvl w:val="1"/>
      </w:numPr>
    </w:pPr>
  </w:style>
  <w:style w:type="paragraph" w:customStyle="1" w:styleId="Tablenumberlistlevel3">
    <w:name w:val="Table number list level 3"/>
    <w:basedOn w:val="Tablenumberlistlevel2"/>
    <w:uiPriority w:val="7"/>
    <w:semiHidden/>
    <w:qFormat/>
    <w:rsid w:val="002716CD"/>
    <w:pPr>
      <w:numPr>
        <w:ilvl w:val="2"/>
      </w:numPr>
    </w:pPr>
  </w:style>
  <w:style w:type="paragraph" w:customStyle="1" w:styleId="Tablenumberlistlevel4">
    <w:name w:val="Table number list level 4"/>
    <w:basedOn w:val="Tablenumberlistlevel3"/>
    <w:uiPriority w:val="7"/>
    <w:semiHidden/>
    <w:qFormat/>
    <w:rsid w:val="002716CD"/>
    <w:pPr>
      <w:numPr>
        <w:ilvl w:val="3"/>
      </w:numPr>
    </w:pPr>
  </w:style>
  <w:style w:type="paragraph" w:customStyle="1" w:styleId="Tablenumberlistlevel5">
    <w:name w:val="Table number list level 5"/>
    <w:basedOn w:val="Tablenumberlistlevel4"/>
    <w:uiPriority w:val="7"/>
    <w:semiHidden/>
    <w:qFormat/>
    <w:rsid w:val="002716CD"/>
    <w:pPr>
      <w:numPr>
        <w:ilvl w:val="4"/>
      </w:numPr>
    </w:pPr>
  </w:style>
  <w:style w:type="paragraph" w:customStyle="1" w:styleId="Tablenumberlistlevel6">
    <w:name w:val="Table number list level 6"/>
    <w:basedOn w:val="Tablenumberlistlevel5"/>
    <w:uiPriority w:val="7"/>
    <w:semiHidden/>
    <w:qFormat/>
    <w:rsid w:val="002716CD"/>
    <w:pPr>
      <w:numPr>
        <w:ilvl w:val="5"/>
      </w:numPr>
    </w:pPr>
  </w:style>
  <w:style w:type="paragraph" w:customStyle="1" w:styleId="Tablenumberlistlevel7">
    <w:name w:val="Table number list level 7"/>
    <w:basedOn w:val="Tablenumberlistlevel6"/>
    <w:uiPriority w:val="7"/>
    <w:semiHidden/>
    <w:qFormat/>
    <w:rsid w:val="002716CD"/>
    <w:pPr>
      <w:numPr>
        <w:ilvl w:val="6"/>
      </w:numPr>
    </w:pPr>
  </w:style>
  <w:style w:type="paragraph" w:customStyle="1" w:styleId="Tablenumberlistlevel8">
    <w:name w:val="Table number list level 8"/>
    <w:basedOn w:val="Tablenumberlistlevel7"/>
    <w:uiPriority w:val="7"/>
    <w:semiHidden/>
    <w:qFormat/>
    <w:rsid w:val="002716CD"/>
    <w:pPr>
      <w:numPr>
        <w:ilvl w:val="7"/>
      </w:numPr>
    </w:pPr>
  </w:style>
  <w:style w:type="paragraph" w:customStyle="1" w:styleId="Tablenumberlistlevel9">
    <w:name w:val="Table number list level 9"/>
    <w:basedOn w:val="Tablenumberlistlevel8"/>
    <w:uiPriority w:val="7"/>
    <w:semiHidden/>
    <w:qFormat/>
    <w:rsid w:val="002716CD"/>
    <w:pPr>
      <w:numPr>
        <w:ilvl w:val="8"/>
      </w:numPr>
    </w:pPr>
  </w:style>
  <w:style w:type="numbering" w:customStyle="1" w:styleId="Tablenumberlist">
    <w:name w:val="Table number list"/>
    <w:uiPriority w:val="99"/>
    <w:rsid w:val="002716CD"/>
    <w:pPr>
      <w:numPr>
        <w:numId w:val="5"/>
      </w:numPr>
    </w:pPr>
  </w:style>
  <w:style w:type="table" w:styleId="GridTable1Light-Accent4">
    <w:name w:val="Grid Table 1 Light Accent 4"/>
    <w:basedOn w:val="TableNormal"/>
    <w:uiPriority w:val="46"/>
    <w:rsid w:val="00EB0A3C"/>
    <w:pPr>
      <w:spacing w:after="0"/>
    </w:pPr>
    <w:tblPr>
      <w:tblStyleRowBandSize w:val="1"/>
      <w:tblStyleColBandSize w:val="1"/>
      <w:tblBorders>
        <w:top w:val="single" w:sz="4" w:space="0" w:color="FF6FAF" w:themeColor="accent4" w:themeTint="66"/>
        <w:left w:val="single" w:sz="4" w:space="0" w:color="FF6FAF" w:themeColor="accent4" w:themeTint="66"/>
        <w:bottom w:val="single" w:sz="4" w:space="0" w:color="FF6FAF" w:themeColor="accent4" w:themeTint="66"/>
        <w:right w:val="single" w:sz="4" w:space="0" w:color="FF6FAF" w:themeColor="accent4" w:themeTint="66"/>
        <w:insideH w:val="single" w:sz="4" w:space="0" w:color="FF6FAF" w:themeColor="accent4" w:themeTint="66"/>
        <w:insideV w:val="single" w:sz="4" w:space="0" w:color="FF6FA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288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288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aption">
    <w:name w:val="caption"/>
    <w:basedOn w:val="Normal"/>
    <w:next w:val="Normal"/>
    <w:uiPriority w:val="8"/>
    <w:rsid w:val="00996655"/>
    <w:rPr>
      <w:iCs/>
      <w:sz w:val="20"/>
      <w:szCs w:val="18"/>
    </w:rPr>
  </w:style>
  <w:style w:type="character" w:styleId="PageNumber">
    <w:name w:val="page number"/>
    <w:aliases w:val="Page number"/>
    <w:basedOn w:val="DefaultParagraphFont"/>
    <w:uiPriority w:val="8"/>
    <w:rsid w:val="00E908F1"/>
    <w:rPr>
      <w:rFonts w:ascii="Lato" w:hAnsi="Lato"/>
      <w:sz w:val="19"/>
    </w:rPr>
  </w:style>
  <w:style w:type="paragraph" w:customStyle="1" w:styleId="Hidden">
    <w:name w:val="Hidden"/>
    <w:basedOn w:val="Normal"/>
    <w:uiPriority w:val="9"/>
    <w:rsid w:val="00C0326E"/>
    <w:pPr>
      <w:spacing w:after="0"/>
    </w:pPr>
    <w:rPr>
      <w:sz w:val="2"/>
      <w:szCs w:val="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2EF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2EF1"/>
    <w:rPr>
      <w:rFonts w:ascii="Segoe UI" w:hAnsi="Segoe UI" w:cs="Segoe UI"/>
      <w:sz w:val="18"/>
      <w:szCs w:val="18"/>
    </w:rPr>
  </w:style>
  <w:style w:type="table" w:customStyle="1" w:styleId="NTGmeetingagendatable">
    <w:name w:val="NTG meeting agenda table"/>
    <w:basedOn w:val="TableNormal"/>
    <w:uiPriority w:val="99"/>
    <w:rsid w:val="00B87BBA"/>
    <w:pPr>
      <w:spacing w:before="40" w:after="40"/>
    </w:pPr>
    <w:rPr>
      <w:rFonts w:ascii="Lato" w:hAnsi="Lato"/>
    </w:rPr>
    <w:tblPr>
      <w:tblStyleRowBandSize w:val="1"/>
      <w:tblBorders>
        <w:top w:val="single" w:sz="4" w:space="0" w:color="1F1F5F" w:themeColor="text1"/>
        <w:left w:val="single" w:sz="4" w:space="0" w:color="1F1F5F" w:themeColor="text1"/>
        <w:bottom w:val="single" w:sz="4" w:space="0" w:color="1F1F5F" w:themeColor="text1"/>
        <w:right w:val="single" w:sz="4" w:space="0" w:color="1F1F5F" w:themeColor="text1"/>
        <w:insideV w:val="single" w:sz="4" w:space="0" w:color="1F1F5F" w:themeColor="text1"/>
      </w:tblBorders>
    </w:tblPr>
    <w:tcPr>
      <w:vAlign w:val="center"/>
    </w:tcPr>
    <w:tblStylePr w:type="firstRow">
      <w:rPr>
        <w:b/>
      </w:rPr>
      <w:tblPr/>
      <w:trPr>
        <w:tblHeader/>
      </w:trPr>
      <w:tcPr>
        <w:shd w:val="clear" w:color="auto" w:fill="1F1F5F" w:themeFill="text1"/>
      </w:tcPr>
    </w:tblStylePr>
    <w:tblStylePr w:type="firstCol">
      <w:rPr>
        <w:b/>
      </w:rPr>
      <w:tblPr/>
      <w:tcPr>
        <w:shd w:val="clear" w:color="auto" w:fill="1F1F5F" w:themeFill="text1"/>
      </w:tcPr>
    </w:tblStylePr>
    <w:tblStylePr w:type="band2Horz">
      <w:tblPr/>
      <w:tcPr>
        <w:shd w:val="clear" w:color="auto" w:fill="D9D9D9" w:themeFill="background1" w:themeFillShade="D9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E152A3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52A3"/>
    <w:rPr>
      <w:rFonts w:ascii="Lato" w:hAnsi="Lato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152A3"/>
    <w:rPr>
      <w:vertAlign w:val="superscript"/>
    </w:rPr>
  </w:style>
  <w:style w:type="character" w:customStyle="1" w:styleId="Style1">
    <w:name w:val="Style1"/>
    <w:basedOn w:val="DefaultParagraphFont"/>
    <w:uiPriority w:val="1"/>
    <w:rsid w:val="009B5027"/>
    <w:rPr>
      <w:rFonts w:ascii="Lato" w:hAnsi="La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prod.main.ntgov\ntg\office%20templates\NTG%20fact%20shee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2B5A608A55A414A863CF76748C610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76EBFD-E0DA-4D78-881F-B74EF6852456}"/>
      </w:docPartPr>
      <w:docPartBody>
        <w:p w:rsidR="00804AE8" w:rsidRDefault="00E15CDB" w:rsidP="00E15CDB">
          <w:pPr>
            <w:pStyle w:val="62B5A608A55A414A863CF76748C610CF"/>
          </w:pPr>
          <w:r w:rsidRPr="000E6CF8">
            <w:rPr>
              <w:rStyle w:val="PlaceholderText"/>
            </w:rPr>
            <w:t>[Title]</w:t>
          </w:r>
        </w:p>
      </w:docPartBody>
    </w:docPart>
    <w:docPart>
      <w:docPartPr>
        <w:name w:val="34375E318B2241C38C7C5271E88A69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6D4E78-E150-4582-BDF1-C555D4429844}"/>
      </w:docPartPr>
      <w:docPartBody>
        <w:p w:rsidR="00EC6113" w:rsidRDefault="00EC6113" w:rsidP="00EC6113">
          <w:pPr>
            <w:pStyle w:val="34375E318B2241C38C7C5271E88A69E75"/>
          </w:pPr>
          <w:r w:rsidRPr="007939CC">
            <w:rPr>
              <w:rStyle w:val="PlaceholderText"/>
            </w:rPr>
            <w:t>Indigenous Contracting Framework</w:t>
          </w:r>
          <w:r>
            <w:rPr>
              <w:rStyle w:val="PlaceholderText"/>
            </w:rPr>
            <w:br/>
            <w:t>Aboriginal Tourism Strategy</w:t>
          </w:r>
          <w:r>
            <w:rPr>
              <w:rStyle w:val="PlaceholderText"/>
            </w:rPr>
            <w:br/>
            <w:t>Land and Sea Action Plan</w:t>
          </w:r>
          <w:r>
            <w:rPr>
              <w:rStyle w:val="PlaceholderText"/>
            </w:rPr>
            <w:br/>
            <w:t>Treaty</w:t>
          </w:r>
        </w:p>
      </w:docPartBody>
    </w:docPart>
    <w:docPart>
      <w:docPartPr>
        <w:name w:val="03D284B87C3E4116997704909149BE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55E84A-A25F-415B-849B-A56C35E474ED}"/>
      </w:docPartPr>
      <w:docPartBody>
        <w:p w:rsidR="00EC6113" w:rsidRDefault="00EC6113" w:rsidP="00EC6113">
          <w:pPr>
            <w:pStyle w:val="03D284B87C3E4116997704909149BE514"/>
          </w:pPr>
          <w:r>
            <w:rPr>
              <w:rStyle w:val="PlaceholderText"/>
            </w:rPr>
            <w:t>Housing</w:t>
          </w:r>
        </w:p>
      </w:docPartBody>
    </w:docPart>
    <w:docPart>
      <w:docPartPr>
        <w:name w:val="5ED514D527A8454EA168C42672393A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2F6657-2E22-492E-BEA6-20878EA46C5B}"/>
      </w:docPartPr>
      <w:docPartBody>
        <w:p w:rsidR="00EC6113" w:rsidRDefault="00EC6113" w:rsidP="00EC6113">
          <w:pPr>
            <w:pStyle w:val="5ED514D527A8454EA168C42672393AB64"/>
          </w:pPr>
          <w:r w:rsidRPr="007939CC">
            <w:rPr>
              <w:rStyle w:val="PlaceholderText"/>
            </w:rPr>
            <w:t>Room to Breathe Program</w:t>
          </w:r>
        </w:p>
      </w:docPartBody>
    </w:docPart>
    <w:docPart>
      <w:docPartPr>
        <w:name w:val="1CE7670EBDDC469E8545EFE0F1D167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6D629C-B646-41ED-9FFC-04BEC0A0084B}"/>
      </w:docPartPr>
      <w:docPartBody>
        <w:p w:rsidR="00EC6113" w:rsidRDefault="00EC6113" w:rsidP="00EC6113">
          <w:pPr>
            <w:pStyle w:val="1CE7670EBDDC469E8545EFE0F1D1677C4"/>
          </w:pPr>
          <w:r>
            <w:rPr>
              <w:rStyle w:val="PlaceholderText"/>
            </w:rPr>
            <w:t>Sport and Recreation</w:t>
          </w:r>
          <w:r>
            <w:rPr>
              <w:rStyle w:val="PlaceholderText"/>
            </w:rPr>
            <w:br/>
            <w:t>Night Patrol</w:t>
          </w:r>
          <w:r>
            <w:rPr>
              <w:rStyle w:val="PlaceholderText"/>
            </w:rPr>
            <w:br/>
            <w:t>Aged Care</w:t>
          </w:r>
        </w:p>
      </w:docPartBody>
    </w:docPart>
    <w:docPart>
      <w:docPartPr>
        <w:name w:val="6870D69A658F449585E8404F221F6E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9CC88F-CC8D-4718-9B78-224B132C65E3}"/>
      </w:docPartPr>
      <w:docPartBody>
        <w:p w:rsidR="00EC6113" w:rsidRDefault="00EC6113" w:rsidP="00EC6113">
          <w:pPr>
            <w:pStyle w:val="6870D69A658F449585E8404F221F6EF64"/>
          </w:pPr>
          <w:r>
            <w:rPr>
              <w:rStyle w:val="PlaceholderText"/>
            </w:rPr>
            <w:t>Contact name</w:t>
          </w:r>
        </w:p>
      </w:docPartBody>
    </w:docPart>
    <w:docPart>
      <w:docPartPr>
        <w:name w:val="45EE34C81F964F9DBF073C2CE74833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77CFA6-23AA-49AB-BF2C-F8C3AF24241E}"/>
      </w:docPartPr>
      <w:docPartBody>
        <w:p w:rsidR="00EC6113" w:rsidRDefault="00EC6113" w:rsidP="00EC6113">
          <w:pPr>
            <w:pStyle w:val="45EE34C81F964F9DBF073C2CE74833E74"/>
          </w:pPr>
          <w:r>
            <w:rPr>
              <w:rStyle w:val="PlaceholderText"/>
            </w:rPr>
            <w:t>Enter the name of the community being reviewed</w:t>
          </w:r>
        </w:p>
      </w:docPartBody>
    </w:docPart>
    <w:docPart>
      <w:docPartPr>
        <w:name w:val="618D1A33A04548138515AB87AE651B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859212-99AE-4D90-A5A9-C6148B7E769E}"/>
      </w:docPartPr>
      <w:docPartBody>
        <w:p w:rsidR="00EC6113" w:rsidRDefault="00EC6113" w:rsidP="00EC6113">
          <w:pPr>
            <w:pStyle w:val="618D1A33A04548138515AB87AE651B0D3"/>
          </w:pPr>
          <w:r>
            <w:rPr>
              <w:rStyle w:val="PlaceholderText"/>
            </w:rPr>
            <w:t>Choose a region</w:t>
          </w:r>
        </w:p>
      </w:docPartBody>
    </w:docPart>
    <w:docPart>
      <w:docPartPr>
        <w:name w:val="9CF9E815B5F54131BB2475F56A8D48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C4D105-E7B9-4D7F-BBC0-D27C958F9B0C}"/>
      </w:docPartPr>
      <w:docPartBody>
        <w:p w:rsidR="00EC6113" w:rsidRDefault="00EC6113" w:rsidP="00EC6113">
          <w:pPr>
            <w:pStyle w:val="9CF9E815B5F54131BB2475F56A8D48493"/>
          </w:pPr>
          <w:r>
            <w:rPr>
              <w:rStyle w:val="PlaceholderText"/>
            </w:rPr>
            <w:t>Full name of the Regional Executive Director</w:t>
          </w:r>
        </w:p>
      </w:docPartBody>
    </w:docPart>
    <w:docPart>
      <w:docPartPr>
        <w:name w:val="4C4C12B5C60E4D18B27751FCD2FF50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D53DEC-87F3-455E-AAA3-701316A0122A}"/>
      </w:docPartPr>
      <w:docPartBody>
        <w:p w:rsidR="00EC6113" w:rsidRDefault="00EC6113" w:rsidP="00EC6113">
          <w:pPr>
            <w:pStyle w:val="4C4C12B5C60E4D18B27751FCD2FF50403"/>
          </w:pPr>
          <w:r>
            <w:rPr>
              <w:rStyle w:val="PlaceholderText"/>
            </w:rPr>
            <w:t>Job title and agency</w:t>
          </w:r>
        </w:p>
      </w:docPartBody>
    </w:docPart>
    <w:docPart>
      <w:docPartPr>
        <w:name w:val="D21760DA6C7C4FA6BB11F08756BFB9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965BD0-566C-496D-9A84-C1FF8B63EBE3}"/>
      </w:docPartPr>
      <w:docPartBody>
        <w:p w:rsidR="00EC6113" w:rsidRDefault="00EC6113" w:rsidP="00EC6113">
          <w:pPr>
            <w:pStyle w:val="D21760DA6C7C4FA6BB11F08756BFB9C93"/>
          </w:pPr>
          <w:r>
            <w:rPr>
              <w:rStyle w:val="PlaceholderText"/>
            </w:rPr>
            <w:t>Contact number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Semibold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7B7"/>
    <w:rsid w:val="000973D3"/>
    <w:rsid w:val="00143562"/>
    <w:rsid w:val="00165BF0"/>
    <w:rsid w:val="005975AC"/>
    <w:rsid w:val="00804AE8"/>
    <w:rsid w:val="00806E79"/>
    <w:rsid w:val="00925020"/>
    <w:rsid w:val="009E1838"/>
    <w:rsid w:val="00B52B82"/>
    <w:rsid w:val="00B66FD2"/>
    <w:rsid w:val="00CE561C"/>
    <w:rsid w:val="00DF4A05"/>
    <w:rsid w:val="00E15CDB"/>
    <w:rsid w:val="00E27E23"/>
    <w:rsid w:val="00E367B7"/>
    <w:rsid w:val="00EC6113"/>
    <w:rsid w:val="00F96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C6113"/>
    <w:rPr>
      <w:color w:val="808080"/>
    </w:rPr>
  </w:style>
  <w:style w:type="paragraph" w:customStyle="1" w:styleId="9FAF64A4E8D54B669966D262ABDB2BC7">
    <w:name w:val="9FAF64A4E8D54B669966D262ABDB2BC7"/>
  </w:style>
  <w:style w:type="paragraph" w:customStyle="1" w:styleId="62B5A608A55A414A863CF76748C610CF">
    <w:name w:val="62B5A608A55A414A863CF76748C610CF"/>
    <w:rsid w:val="00E15CDB"/>
  </w:style>
  <w:style w:type="paragraph" w:customStyle="1" w:styleId="34375E318B2241C38C7C5271E88A69E7">
    <w:name w:val="34375E318B2241C38C7C5271E88A69E7"/>
    <w:rsid w:val="00B66FD2"/>
  </w:style>
  <w:style w:type="paragraph" w:customStyle="1" w:styleId="03D284B87C3E4116997704909149BE51">
    <w:name w:val="03D284B87C3E4116997704909149BE51"/>
    <w:rsid w:val="00B66FD2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5ED514D527A8454EA168C42672393AB6">
    <w:name w:val="5ED514D527A8454EA168C42672393AB6"/>
    <w:rsid w:val="00B66FD2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1CE7670EBDDC469E8545EFE0F1D1677C">
    <w:name w:val="1CE7670EBDDC469E8545EFE0F1D1677C"/>
    <w:rsid w:val="00B66FD2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34375E318B2241C38C7C5271E88A69E71">
    <w:name w:val="34375E318B2241C38C7C5271E88A69E71"/>
    <w:rsid w:val="00B66FD2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6870D69A658F449585E8404F221F6EF6">
    <w:name w:val="6870D69A658F449585E8404F221F6EF6"/>
    <w:rsid w:val="00B66FD2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45EE34C81F964F9DBF073C2CE74833E7">
    <w:name w:val="45EE34C81F964F9DBF073C2CE74833E7"/>
    <w:rsid w:val="00B66FD2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45EE34C81F964F9DBF073C2CE74833E71">
    <w:name w:val="45EE34C81F964F9DBF073C2CE74833E71"/>
    <w:rsid w:val="00B66FD2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618D1A33A04548138515AB87AE651B0D">
    <w:name w:val="618D1A33A04548138515AB87AE651B0D"/>
    <w:rsid w:val="00B66FD2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9CF9E815B5F54131BB2475F56A8D4849">
    <w:name w:val="9CF9E815B5F54131BB2475F56A8D4849"/>
    <w:rsid w:val="00B66FD2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03D284B87C3E4116997704909149BE511">
    <w:name w:val="03D284B87C3E4116997704909149BE511"/>
    <w:rsid w:val="00B66FD2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5ED514D527A8454EA168C42672393AB61">
    <w:name w:val="5ED514D527A8454EA168C42672393AB61"/>
    <w:rsid w:val="00B66FD2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1CE7670EBDDC469E8545EFE0F1D1677C1">
    <w:name w:val="1CE7670EBDDC469E8545EFE0F1D1677C1"/>
    <w:rsid w:val="00B66FD2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34375E318B2241C38C7C5271E88A69E72">
    <w:name w:val="34375E318B2241C38C7C5271E88A69E72"/>
    <w:rsid w:val="00B66FD2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6870D69A658F449585E8404F221F6EF61">
    <w:name w:val="6870D69A658F449585E8404F221F6EF61"/>
    <w:rsid w:val="00B66FD2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4C4C12B5C60E4D18B27751FCD2FF5040">
    <w:name w:val="4C4C12B5C60E4D18B27751FCD2FF5040"/>
    <w:rsid w:val="00B66FD2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D21760DA6C7C4FA6BB11F08756BFB9C9">
    <w:name w:val="D21760DA6C7C4FA6BB11F08756BFB9C9"/>
    <w:rsid w:val="00B66FD2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45EE34C81F964F9DBF073C2CE74833E72">
    <w:name w:val="45EE34C81F964F9DBF073C2CE74833E72"/>
    <w:rsid w:val="00B66FD2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618D1A33A04548138515AB87AE651B0D1">
    <w:name w:val="618D1A33A04548138515AB87AE651B0D1"/>
    <w:rsid w:val="00B66FD2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9CF9E815B5F54131BB2475F56A8D48491">
    <w:name w:val="9CF9E815B5F54131BB2475F56A8D48491"/>
    <w:rsid w:val="00B66FD2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03D284B87C3E4116997704909149BE512">
    <w:name w:val="03D284B87C3E4116997704909149BE512"/>
    <w:rsid w:val="00B66FD2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5ED514D527A8454EA168C42672393AB62">
    <w:name w:val="5ED514D527A8454EA168C42672393AB62"/>
    <w:rsid w:val="00B66FD2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1CE7670EBDDC469E8545EFE0F1D1677C2">
    <w:name w:val="1CE7670EBDDC469E8545EFE0F1D1677C2"/>
    <w:rsid w:val="00B66FD2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34375E318B2241C38C7C5271E88A69E73">
    <w:name w:val="34375E318B2241C38C7C5271E88A69E73"/>
    <w:rsid w:val="00B66FD2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6870D69A658F449585E8404F221F6EF62">
    <w:name w:val="6870D69A658F449585E8404F221F6EF62"/>
    <w:rsid w:val="00B66FD2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4C4C12B5C60E4D18B27751FCD2FF50401">
    <w:name w:val="4C4C12B5C60E4D18B27751FCD2FF50401"/>
    <w:rsid w:val="00B66FD2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D21760DA6C7C4FA6BB11F08756BFB9C91">
    <w:name w:val="D21760DA6C7C4FA6BB11F08756BFB9C91"/>
    <w:rsid w:val="00B66FD2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45EE34C81F964F9DBF073C2CE74833E73">
    <w:name w:val="45EE34C81F964F9DBF073C2CE74833E73"/>
    <w:rsid w:val="00EC6113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618D1A33A04548138515AB87AE651B0D2">
    <w:name w:val="618D1A33A04548138515AB87AE651B0D2"/>
    <w:rsid w:val="00EC6113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9CF9E815B5F54131BB2475F56A8D48492">
    <w:name w:val="9CF9E815B5F54131BB2475F56A8D48492"/>
    <w:rsid w:val="00EC6113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03D284B87C3E4116997704909149BE513">
    <w:name w:val="03D284B87C3E4116997704909149BE513"/>
    <w:rsid w:val="00EC6113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5ED514D527A8454EA168C42672393AB63">
    <w:name w:val="5ED514D527A8454EA168C42672393AB63"/>
    <w:rsid w:val="00EC6113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1CE7670EBDDC469E8545EFE0F1D1677C3">
    <w:name w:val="1CE7670EBDDC469E8545EFE0F1D1677C3"/>
    <w:rsid w:val="00EC6113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34375E318B2241C38C7C5271E88A69E74">
    <w:name w:val="34375E318B2241C38C7C5271E88A69E74"/>
    <w:rsid w:val="00EC6113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6870D69A658F449585E8404F221F6EF63">
    <w:name w:val="6870D69A658F449585E8404F221F6EF63"/>
    <w:rsid w:val="00EC6113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4C4C12B5C60E4D18B27751FCD2FF50402">
    <w:name w:val="4C4C12B5C60E4D18B27751FCD2FF50402"/>
    <w:rsid w:val="00EC6113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D21760DA6C7C4FA6BB11F08756BFB9C92">
    <w:name w:val="D21760DA6C7C4FA6BB11F08756BFB9C92"/>
    <w:rsid w:val="00EC6113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45EE34C81F964F9DBF073C2CE74833E74">
    <w:name w:val="45EE34C81F964F9DBF073C2CE74833E74"/>
    <w:rsid w:val="00EC6113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618D1A33A04548138515AB87AE651B0D3">
    <w:name w:val="618D1A33A04548138515AB87AE651B0D3"/>
    <w:rsid w:val="00EC6113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9CF9E815B5F54131BB2475F56A8D48493">
    <w:name w:val="9CF9E815B5F54131BB2475F56A8D48493"/>
    <w:rsid w:val="00EC6113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03D284B87C3E4116997704909149BE514">
    <w:name w:val="03D284B87C3E4116997704909149BE514"/>
    <w:rsid w:val="00EC6113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5ED514D527A8454EA168C42672393AB64">
    <w:name w:val="5ED514D527A8454EA168C42672393AB64"/>
    <w:rsid w:val="00EC6113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1CE7670EBDDC469E8545EFE0F1D1677C4">
    <w:name w:val="1CE7670EBDDC469E8545EFE0F1D1677C4"/>
    <w:rsid w:val="00EC6113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34375E318B2241C38C7C5271E88A69E75">
    <w:name w:val="34375E318B2241C38C7C5271E88A69E75"/>
    <w:rsid w:val="00EC6113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6870D69A658F449585E8404F221F6EF64">
    <w:name w:val="6870D69A658F449585E8404F221F6EF64"/>
    <w:rsid w:val="00EC6113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4C4C12B5C60E4D18B27751FCD2FF50403">
    <w:name w:val="4C4C12B5C60E4D18B27751FCD2FF50403"/>
    <w:rsid w:val="00EC6113"/>
    <w:pPr>
      <w:spacing w:after="200" w:line="240" w:lineRule="auto"/>
    </w:pPr>
    <w:rPr>
      <w:rFonts w:ascii="Lato" w:eastAsia="Calibri" w:hAnsi="Lato" w:cs="Times New Roman"/>
      <w:lang w:eastAsia="en-US"/>
    </w:rPr>
  </w:style>
  <w:style w:type="paragraph" w:customStyle="1" w:styleId="D21760DA6C7C4FA6BB11F08756BFB9C93">
    <w:name w:val="D21760DA6C7C4FA6BB11F08756BFB9C93"/>
    <w:rsid w:val="00EC6113"/>
    <w:pPr>
      <w:spacing w:after="200" w:line="240" w:lineRule="auto"/>
    </w:pPr>
    <w:rPr>
      <w:rFonts w:ascii="Lato" w:eastAsia="Calibri" w:hAnsi="Lato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NTG theme new">
  <a:themeElements>
    <a:clrScheme name="NTG brand colours">
      <a:dk1>
        <a:srgbClr val="1F1F5F"/>
      </a:dk1>
      <a:lt1>
        <a:sysClr val="window" lastClr="FFFFFF"/>
      </a:lt1>
      <a:dk2>
        <a:srgbClr val="EE6321"/>
      </a:dk2>
      <a:lt2>
        <a:srgbClr val="FFFFFF"/>
      </a:lt2>
      <a:accent1>
        <a:srgbClr val="C25062"/>
      </a:accent1>
      <a:accent2>
        <a:srgbClr val="127CC0"/>
      </a:accent2>
      <a:accent3>
        <a:srgbClr val="007E91"/>
      </a:accent3>
      <a:accent4>
        <a:srgbClr val="980044"/>
      </a:accent4>
      <a:accent5>
        <a:srgbClr val="845278"/>
      </a:accent5>
      <a:accent6>
        <a:srgbClr val="1E5E5E"/>
      </a:accent6>
      <a:hlink>
        <a:srgbClr val="0563C1"/>
      </a:hlink>
      <a:folHlink>
        <a:srgbClr val="8C4799"/>
      </a:folHlink>
    </a:clrScheme>
    <a:fontScheme name="NT Government brand">
      <a:majorFont>
        <a:latin typeface="Lato Semibold"/>
        <a:ea typeface=""/>
        <a:cs typeface=""/>
      </a:majorFont>
      <a:minorFont>
        <a:latin typeface="La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B460059-6657-4831-9D2B-2C3015ACF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NTG fact sheet.dotx</Template>
  <TotalTime>2</TotalTime>
  <Pages>2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Local Decision Making 
Community Overview Template</vt:lpstr>
    </vt:vector>
  </TitlesOfParts>
  <Company>the CHIEF MINISTER and CABINET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Local Decision Making 
Community Overview Template</dc:title>
  <dc:creator>Tess Nekrasov</dc:creator>
  <cp:lastModifiedBy>Jessika Lewis</cp:lastModifiedBy>
  <cp:revision>6</cp:revision>
  <cp:lastPrinted>2019-08-28T22:41:00Z</cp:lastPrinted>
  <dcterms:created xsi:type="dcterms:W3CDTF">2024-06-06T02:41:00Z</dcterms:created>
  <dcterms:modified xsi:type="dcterms:W3CDTF">2024-06-06T03:35:00Z</dcterms:modified>
</cp:coreProperties>
</file>