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FD1" w:rsidRPr="00C548E2" w:rsidRDefault="00DB0AAC" w:rsidP="00DF6CBB">
      <w:pPr>
        <w:pStyle w:val="Title"/>
        <w:spacing w:before="240"/>
        <w:jc w:val="center"/>
        <w:rPr>
          <w:color w:val="C00000"/>
        </w:rPr>
      </w:pPr>
      <w:bookmarkStart w:id="0" w:name="_GoBack"/>
      <w:r>
        <w:rPr>
          <w:rFonts w:cstheme="minorHAnsi"/>
          <w:noProof/>
          <w:lang w:eastAsia="en-AU"/>
        </w:rPr>
        <mc:AlternateContent>
          <mc:Choice Requires="wpg">
            <w:drawing>
              <wp:anchor distT="0" distB="0" distL="114300" distR="114300" simplePos="0" relativeHeight="251660288" behindDoc="0" locked="0" layoutInCell="1" allowOverlap="1">
                <wp:simplePos x="0" y="0"/>
                <wp:positionH relativeFrom="margin">
                  <wp:align>right</wp:align>
                </wp:positionH>
                <wp:positionV relativeFrom="paragraph">
                  <wp:posOffset>1224849</wp:posOffset>
                </wp:positionV>
                <wp:extent cx="6534484" cy="839537"/>
                <wp:effectExtent l="0" t="0" r="0" b="0"/>
                <wp:wrapTopAndBottom/>
                <wp:docPr id="4" name="Group 4"/>
                <wp:cNvGraphicFramePr/>
                <a:graphic xmlns:a="http://schemas.openxmlformats.org/drawingml/2006/main">
                  <a:graphicData uri="http://schemas.microsoft.com/office/word/2010/wordprocessingGroup">
                    <wpg:wgp>
                      <wpg:cNvGrpSpPr/>
                      <wpg:grpSpPr>
                        <a:xfrm>
                          <a:off x="0" y="0"/>
                          <a:ext cx="6534484" cy="839537"/>
                          <a:chOff x="0" y="0"/>
                          <a:chExt cx="6534484" cy="839537"/>
                        </a:xfrm>
                      </wpg:grpSpPr>
                      <wps:wsp>
                        <wps:cNvPr id="1" name="Rectangle 1"/>
                        <wps:cNvSpPr/>
                        <wps:spPr>
                          <a:xfrm>
                            <a:off x="0" y="0"/>
                            <a:ext cx="6534484" cy="839537"/>
                          </a:xfrm>
                          <a:prstGeom prst="rect">
                            <a:avLst/>
                          </a:prstGeom>
                          <a:solidFill>
                            <a:schemeClr val="tx1"/>
                          </a:solidFill>
                          <a:ln>
                            <a:noFill/>
                          </a:ln>
                        </wps:spPr>
                        <wps:style>
                          <a:lnRef idx="2">
                            <a:schemeClr val="accent4">
                              <a:shade val="50000"/>
                            </a:schemeClr>
                          </a:lnRef>
                          <a:fillRef idx="1">
                            <a:schemeClr val="accent4"/>
                          </a:fillRef>
                          <a:effectRef idx="0">
                            <a:schemeClr val="accent4"/>
                          </a:effectRef>
                          <a:fontRef idx="minor">
                            <a:schemeClr val="lt1"/>
                          </a:fontRef>
                        </wps:style>
                        <wps:txbx>
                          <w:txbxContent>
                            <w:p w:rsidR="003C794E" w:rsidRPr="0090058C" w:rsidRDefault="003C794E" w:rsidP="0090058C">
                              <w:pPr>
                                <w:rPr>
                                  <w:b/>
                                </w:rPr>
                              </w:pPr>
                              <w:r w:rsidRPr="0090058C">
                                <w:rPr>
                                  <w:b/>
                                </w:rPr>
                                <w:t>INTRODUCTORY STATEMENT INSTRUCTIONS</w:t>
                              </w:r>
                            </w:p>
                            <w:p w:rsidR="00E85BCC" w:rsidRPr="0090058C" w:rsidRDefault="00E85BCC" w:rsidP="00E85BCC">
                              <w:r w:rsidRPr="0090058C">
                                <w:t>Fill in the introductory statement by selecting the areas of greyed out text and replacing the text with community specific content. The entered text will automatically format to match the surrounding text.</w:t>
                              </w:r>
                            </w:p>
                            <w:p w:rsidR="003C794E" w:rsidRPr="0090058C" w:rsidRDefault="003C794E" w:rsidP="003C794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3924968" y="0"/>
                            <a:ext cx="2608313" cy="294005"/>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0058C" w:rsidRPr="0090058C" w:rsidRDefault="0090058C" w:rsidP="0090058C">
                              <w:pPr>
                                <w:jc w:val="center"/>
                                <w:rPr>
                                  <w:b/>
                                </w:rPr>
                              </w:pPr>
                              <w:r w:rsidRPr="0090058C">
                                <w:rPr>
                                  <w:b/>
                                </w:rPr>
                                <w:t>DELETE THIS BOX ONCE FINISHED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4" o:spid="_x0000_s1026" style="position:absolute;left:0;text-align:left;margin-left:463.35pt;margin-top:96.45pt;width:514.55pt;height:66.1pt;z-index:251660288;mso-position-horizontal:right;mso-position-horizontal-relative:margin" coordsize="65344,8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">
                <v:rect id="Rectangle 1" o:spid="_x0000_s1027" style="position:absolute;width:65344;height:83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" fillcolor="#1f1f5f [3213]" stroked="f" strokeweight="2pt">
                  <v:textbox>
                    <w:txbxContent>
                      <w:p w:rsidR="003C794E" w:rsidRPr="0090058C" w:rsidRDefault="003C794E" w:rsidP="0090058C">
                        <w:pPr>
                          <w:rPr>
                            <w:b/>
                          </w:rPr>
                        </w:pPr>
                        <w:r w:rsidRPr="0090058C">
                          <w:rPr>
                            <w:b/>
                          </w:rPr>
                          <w:t>INTRODUCTORY STATEMENT INSTRUCTIONS</w:t>
                        </w:r>
                      </w:p>
                      <w:p w:rsidR="00E85BCC" w:rsidRPr="0090058C" w:rsidRDefault="00E85BCC" w:rsidP="00E85BCC">
                        <w:r w:rsidRPr="0090058C">
                          <w:t>Fill in the introductory statement by selecting the areas of greyed out text and replacing the text with community specific content. The entered text will automatically format to match the surrounding text.</w:t>
                        </w:r>
                      </w:p>
                      <w:p w:rsidR="003C794E" w:rsidRPr="0090058C" w:rsidRDefault="003C794E" w:rsidP="003C794E">
                        <w:pPr>
                          <w:jc w:val="center"/>
                        </w:pPr>
                      </w:p>
                    </w:txbxContent>
                  </v:textbox>
                </v:rect>
                <v:rect id="Rectangle 2" o:spid="_x0000_s1028" style="position:absolute;left:39249;width:26083;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" fillcolor="red" stroked="f" strokeweight="2pt">
                  <v:textbox>
                    <w:txbxContent>
                      <w:p w:rsidR="0090058C" w:rsidRPr="0090058C" w:rsidRDefault="0090058C" w:rsidP="0090058C">
                        <w:pPr>
                          <w:jc w:val="center"/>
                          <w:rPr>
                            <w:b/>
                          </w:rPr>
                        </w:pPr>
                        <w:r w:rsidRPr="0090058C">
                          <w:rPr>
                            <w:b/>
                          </w:rPr>
                          <w:t>DELETE THIS BOX ONCE FINISHED</w:t>
                        </w:r>
                      </w:p>
                    </w:txbxContent>
                  </v:textbox>
                </v:rect>
                <w10:wrap type="topAndBottom" anchorx="margin"/>
              </v:group>
            </w:pict>
          </mc:Fallback>
        </mc:AlternateContent>
      </w:r>
      <w:bookmarkEnd w:id="0"/>
      <w:sdt>
        <w:sdtPr>
          <w:rPr>
            <w:rStyle w:val="TitleChar"/>
            <w:color w:val="C00000"/>
            <w:sz w:val="52"/>
            <w:szCs w:val="52"/>
          </w:rPr>
          <w:alias w:val="Title"/>
          <w:tag w:val="Title"/>
          <w:id w:val="-509755993"/>
          <w:placeholder>
            <w:docPart w:val="1F96443283114F8F82303F4C662F5744"/>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TitleChar"/>
          </w:rPr>
        </w:sdtEndPr>
        <w:sdtContent>
          <w:r w:rsidR="0090058C">
            <w:rPr>
              <w:rStyle w:val="TitleChar"/>
              <w:color w:val="C00000"/>
              <w:sz w:val="52"/>
              <w:szCs w:val="52"/>
            </w:rPr>
            <w:t>Local Decision Making</w:t>
          </w:r>
          <w:r w:rsidR="00DC15D9">
            <w:rPr>
              <w:rStyle w:val="TitleChar"/>
              <w:color w:val="C00000"/>
              <w:sz w:val="52"/>
              <w:szCs w:val="52"/>
            </w:rPr>
            <w:t xml:space="preserve"> </w:t>
          </w:r>
          <w:r w:rsidR="0090058C">
            <w:rPr>
              <w:rStyle w:val="TitleChar"/>
              <w:color w:val="C00000"/>
              <w:sz w:val="52"/>
              <w:szCs w:val="52"/>
            </w:rPr>
            <w:br/>
          </w:r>
          <w:r w:rsidR="003C794E">
            <w:rPr>
              <w:rStyle w:val="TitleChar"/>
              <w:color w:val="C00000"/>
              <w:sz w:val="52"/>
              <w:szCs w:val="52"/>
            </w:rPr>
            <w:t>Statement of Intent</w:t>
          </w:r>
        </w:sdtContent>
      </w:sdt>
      <w:bookmarkStart w:id="1" w:name="_Toc15286907"/>
      <w:bookmarkStart w:id="2" w:name="_Toc15286861"/>
    </w:p>
    <w:bookmarkEnd w:id="1"/>
    <w:bookmarkEnd w:id="2"/>
    <w:p w:rsidR="00DB0AAC" w:rsidRDefault="00DB0AAC" w:rsidP="00DB0AAC">
      <w:pPr>
        <w:spacing w:before="120" w:after="120"/>
        <w:jc w:val="center"/>
        <w:rPr>
          <w:rFonts w:cstheme="minorHAnsi"/>
        </w:rPr>
      </w:pPr>
    </w:p>
    <w:p w:rsidR="00C9757A" w:rsidRPr="00C04860" w:rsidRDefault="00C9757A" w:rsidP="00DB0AAC">
      <w:pPr>
        <w:spacing w:before="120" w:after="120"/>
        <w:jc w:val="center"/>
        <w:rPr>
          <w:rFonts w:cstheme="minorHAnsi"/>
        </w:rPr>
      </w:pPr>
      <w:proofErr w:type="gramStart"/>
      <w:r w:rsidRPr="00C04860">
        <w:rPr>
          <w:rFonts w:cstheme="minorHAnsi"/>
        </w:rPr>
        <w:t>between</w:t>
      </w:r>
      <w:proofErr w:type="gramEnd"/>
      <w:r w:rsidRPr="00C04860">
        <w:rPr>
          <w:rFonts w:cstheme="minorHAnsi"/>
        </w:rPr>
        <w:t xml:space="preserve"> </w:t>
      </w:r>
    </w:p>
    <w:p w:rsidR="00C9757A" w:rsidRDefault="005B7017" w:rsidP="00C9757A">
      <w:pPr>
        <w:spacing w:before="120" w:after="120"/>
        <w:jc w:val="center"/>
        <w:rPr>
          <w:rFonts w:cstheme="minorHAnsi"/>
          <w:b/>
        </w:rPr>
      </w:pPr>
      <w:proofErr w:type="gramStart"/>
      <w:r>
        <w:rPr>
          <w:rFonts w:cstheme="minorHAnsi"/>
          <w:b/>
        </w:rPr>
        <w:t>t</w:t>
      </w:r>
      <w:r w:rsidR="00C9757A" w:rsidRPr="00077FE9">
        <w:rPr>
          <w:rFonts w:cstheme="minorHAnsi"/>
          <w:b/>
        </w:rPr>
        <w:t>he</w:t>
      </w:r>
      <w:proofErr w:type="gramEnd"/>
      <w:r w:rsidR="00C9757A" w:rsidRPr="00C04860">
        <w:rPr>
          <w:rFonts w:cstheme="minorHAnsi"/>
        </w:rPr>
        <w:t xml:space="preserve"> </w:t>
      </w:r>
      <w:r w:rsidR="00C9757A">
        <w:rPr>
          <w:rFonts w:cstheme="minorHAnsi"/>
          <w:b/>
        </w:rPr>
        <w:t>Northern Territory Government and</w:t>
      </w:r>
    </w:p>
    <w:p w:rsidR="00C9757A" w:rsidRDefault="001C71A2" w:rsidP="00C9757A">
      <w:pPr>
        <w:spacing w:before="120" w:after="120"/>
        <w:jc w:val="center"/>
        <w:rPr>
          <w:rFonts w:cstheme="minorHAnsi"/>
          <w:b/>
        </w:rPr>
      </w:pPr>
      <w:sdt>
        <w:sdtPr>
          <w:rPr>
            <w:rStyle w:val="Style1"/>
          </w:rPr>
          <w:id w:val="-1304696198"/>
          <w:placeholder>
            <w:docPart w:val="7DF359BFCE6B4F3899B460117FA6BD72"/>
          </w:placeholder>
          <w:temporary/>
          <w:showingPlcHdr/>
          <w15:color w:val="FF0000"/>
        </w:sdtPr>
        <w:sdtEndPr>
          <w:rPr>
            <w:rStyle w:val="DefaultParagraphFont"/>
            <w:rFonts w:cstheme="minorHAnsi"/>
          </w:rPr>
        </w:sdtEndPr>
        <w:sdtContent>
          <w:r>
            <w:rPr>
              <w:rStyle w:val="PlaceholderText"/>
            </w:rPr>
            <w:t>Name of organisation/ group/ region</w:t>
          </w:r>
        </w:sdtContent>
      </w:sdt>
    </w:p>
    <w:p w:rsidR="001C71A2" w:rsidRDefault="001C71A2" w:rsidP="00C9757A">
      <w:pPr>
        <w:spacing w:before="120" w:after="120"/>
        <w:jc w:val="center"/>
        <w:rPr>
          <w:rFonts w:cstheme="minorHAnsi"/>
          <w:sz w:val="28"/>
          <w:szCs w:val="28"/>
        </w:rPr>
      </w:pPr>
    </w:p>
    <w:p w:rsidR="00C9757A" w:rsidRPr="00DB0AAC" w:rsidRDefault="00C9757A" w:rsidP="001C71A2">
      <w:pPr>
        <w:spacing w:before="120" w:after="120"/>
        <w:jc w:val="center"/>
        <w:rPr>
          <w:rFonts w:cstheme="minorHAnsi"/>
          <w:b/>
          <w:sz w:val="20"/>
        </w:rPr>
      </w:pPr>
      <w:r w:rsidRPr="00DB0AAC">
        <w:rPr>
          <w:rFonts w:cstheme="minorHAnsi"/>
          <w:sz w:val="24"/>
          <w:szCs w:val="26"/>
        </w:rPr>
        <w:t xml:space="preserve">This </w:t>
      </w:r>
      <w:r w:rsidRPr="00DB0AAC">
        <w:rPr>
          <w:rFonts w:cstheme="minorHAnsi"/>
          <w:b/>
          <w:sz w:val="24"/>
          <w:szCs w:val="26"/>
        </w:rPr>
        <w:t>Statement of Intent</w:t>
      </w:r>
      <w:r w:rsidRPr="00DB0AAC">
        <w:rPr>
          <w:rFonts w:cstheme="minorHAnsi"/>
          <w:sz w:val="24"/>
          <w:szCs w:val="26"/>
        </w:rPr>
        <w:t xml:space="preserve"> recognises the vision and aspiration of the </w:t>
      </w:r>
      <w:sdt>
        <w:sdtPr>
          <w:rPr>
            <w:rStyle w:val="Style3"/>
          </w:rPr>
          <w:id w:val="2049021192"/>
          <w:placeholder>
            <w:docPart w:val="8F866C8866B54F25A8F9300323210B34"/>
          </w:placeholder>
          <w:temporary/>
          <w:showingPlcHdr/>
          <w15:color w:val="FF0000"/>
        </w:sdtPr>
        <w:sdtEndPr>
          <w:rPr>
            <w:rStyle w:val="DefaultParagraphFont"/>
            <w:rFonts w:cstheme="minorHAnsi"/>
            <w:b/>
            <w:sz w:val="20"/>
          </w:rPr>
        </w:sdtEndPr>
        <w:sdtContent>
          <w:r w:rsidR="001C71A2">
            <w:rPr>
              <w:rStyle w:val="PlaceholderText"/>
            </w:rPr>
            <w:t>Name…</w:t>
          </w:r>
        </w:sdtContent>
      </w:sdt>
      <w:r w:rsidR="001C71A2" w:rsidRPr="00DB0AAC">
        <w:rPr>
          <w:rFonts w:cstheme="minorHAnsi"/>
          <w:b/>
          <w:sz w:val="20"/>
        </w:rPr>
        <w:t xml:space="preserve"> </w:t>
      </w:r>
      <w:r w:rsidRPr="00DB0AAC">
        <w:rPr>
          <w:rFonts w:cstheme="minorHAnsi"/>
          <w:sz w:val="24"/>
          <w:szCs w:val="26"/>
        </w:rPr>
        <w:t>to build a stronger, prosperous and inclusive region for current and future generations. Responding to the economic and social challenges facing the region and making the most of new opportunities, is dependent on the determination and leadership of the local community. It acknowledges the strongest asset in the</w:t>
      </w:r>
      <w:r w:rsidR="001C71A2" w:rsidRPr="00DB0AAC">
        <w:rPr>
          <w:sz w:val="20"/>
        </w:rPr>
        <w:t xml:space="preserve"> </w:t>
      </w:r>
      <w:sdt>
        <w:sdtPr>
          <w:rPr>
            <w:rStyle w:val="Style3"/>
          </w:rPr>
          <w:id w:val="1091511705"/>
          <w:placeholder>
            <w:docPart w:val="24A4FC6F48D742508702E8DDFEDEEBE4"/>
          </w:placeholder>
          <w:temporary/>
          <w:showingPlcHdr/>
          <w15:color w:val="FF0000"/>
        </w:sdtPr>
        <w:sdtEndPr>
          <w:rPr>
            <w:rStyle w:val="DefaultParagraphFont"/>
            <w:rFonts w:cstheme="minorHAnsi"/>
            <w:b/>
            <w:sz w:val="20"/>
          </w:rPr>
        </w:sdtEndPr>
        <w:sdtContent>
          <w:r w:rsidR="001C71A2">
            <w:rPr>
              <w:rStyle w:val="PlaceholderText"/>
            </w:rPr>
            <w:t>Name</w:t>
          </w:r>
          <w:r w:rsidR="001C71A2">
            <w:rPr>
              <w:rStyle w:val="PlaceholderText"/>
            </w:rPr>
            <w:t xml:space="preserve"> of region</w:t>
          </w:r>
        </w:sdtContent>
      </w:sdt>
      <w:r w:rsidR="001C71A2" w:rsidRPr="00DB0AAC">
        <w:rPr>
          <w:rFonts w:cstheme="minorHAnsi"/>
          <w:sz w:val="24"/>
          <w:szCs w:val="26"/>
        </w:rPr>
        <w:t xml:space="preserve"> </w:t>
      </w:r>
      <w:r w:rsidRPr="00DB0AAC">
        <w:rPr>
          <w:rFonts w:cstheme="minorHAnsi"/>
          <w:sz w:val="24"/>
          <w:szCs w:val="26"/>
        </w:rPr>
        <w:t xml:space="preserve">region is its people. </w:t>
      </w:r>
      <w:r w:rsidRPr="00DB0AAC">
        <w:rPr>
          <w:sz w:val="24"/>
          <w:szCs w:val="26"/>
        </w:rPr>
        <w:t xml:space="preserve">Importantly, it recognises the ongoing connection of </w:t>
      </w:r>
      <w:sdt>
        <w:sdtPr>
          <w:rPr>
            <w:rStyle w:val="Style3"/>
          </w:rPr>
          <w:id w:val="1770117602"/>
          <w:placeholder>
            <w:docPart w:val="7A0CCE1A2E0D4D12918F4B44893FD91A"/>
          </w:placeholder>
          <w:temporary/>
          <w:showingPlcHdr/>
          <w15:color w:val="FF0000"/>
        </w:sdtPr>
        <w:sdtEndPr>
          <w:rPr>
            <w:rStyle w:val="DefaultParagraphFont"/>
            <w:rFonts w:cstheme="minorHAnsi"/>
            <w:b/>
            <w:sz w:val="20"/>
          </w:rPr>
        </w:sdtEndPr>
        <w:sdtContent>
          <w:r w:rsidR="001C71A2" w:rsidRPr="00DB0AAC">
            <w:rPr>
              <w:rStyle w:val="PlaceholderText"/>
              <w:sz w:val="20"/>
            </w:rPr>
            <w:t>Aboriginal people group name</w:t>
          </w:r>
        </w:sdtContent>
      </w:sdt>
      <w:r w:rsidRPr="00DB0AAC">
        <w:rPr>
          <w:color w:val="FF0000"/>
          <w:sz w:val="24"/>
          <w:szCs w:val="26"/>
        </w:rPr>
        <w:t xml:space="preserve"> </w:t>
      </w:r>
      <w:r w:rsidRPr="00DB0AAC">
        <w:rPr>
          <w:sz w:val="24"/>
          <w:szCs w:val="26"/>
        </w:rPr>
        <w:t xml:space="preserve">to country as traditional owners and custodians of the land. We welcome the opportunity for the involvement </w:t>
      </w:r>
      <w:r w:rsidR="001C71A2" w:rsidRPr="00DB0AAC">
        <w:rPr>
          <w:sz w:val="24"/>
          <w:szCs w:val="26"/>
        </w:rPr>
        <w:t xml:space="preserve">of </w:t>
      </w:r>
      <w:sdt>
        <w:sdtPr>
          <w:rPr>
            <w:rStyle w:val="Style3"/>
          </w:rPr>
          <w:id w:val="1500617764"/>
          <w:placeholder>
            <w:docPart w:val="2728B263C8DA40DC819CB04160E9824C"/>
          </w:placeholder>
          <w:temporary/>
          <w:showingPlcHdr/>
          <w15:color w:val="FF0000"/>
        </w:sdtPr>
        <w:sdtEndPr>
          <w:rPr>
            <w:rStyle w:val="DefaultParagraphFont"/>
            <w:rFonts w:cstheme="minorHAnsi"/>
            <w:b/>
            <w:sz w:val="20"/>
          </w:rPr>
        </w:sdtEndPr>
        <w:sdtContent>
          <w:r w:rsidR="001C71A2" w:rsidRPr="00DB0AAC">
            <w:rPr>
              <w:rStyle w:val="PlaceholderText"/>
              <w:sz w:val="20"/>
            </w:rPr>
            <w:t>Aboriginal people group name</w:t>
          </w:r>
        </w:sdtContent>
      </w:sdt>
      <w:r w:rsidRPr="00DB0AAC">
        <w:rPr>
          <w:color w:val="FF0000"/>
          <w:sz w:val="24"/>
          <w:szCs w:val="26"/>
        </w:rPr>
        <w:t xml:space="preserve"> </w:t>
      </w:r>
      <w:r w:rsidRPr="00DB0AAC">
        <w:rPr>
          <w:sz w:val="24"/>
          <w:szCs w:val="26"/>
        </w:rPr>
        <w:t xml:space="preserve">leaders </w:t>
      </w:r>
      <w:r w:rsidR="001C71A2" w:rsidRPr="00DB0AAC">
        <w:rPr>
          <w:sz w:val="24"/>
          <w:szCs w:val="26"/>
        </w:rPr>
        <w:t xml:space="preserve">and communities in shaping the </w:t>
      </w:r>
      <w:sdt>
        <w:sdtPr>
          <w:rPr>
            <w:rStyle w:val="Style3"/>
          </w:rPr>
          <w:id w:val="-1026791794"/>
          <w:placeholder>
            <w:docPart w:val="061333F1ACE442C2BE2394DC76C3C81C"/>
          </w:placeholder>
          <w:temporary/>
          <w:showingPlcHdr/>
          <w15:color w:val="FF0000"/>
        </w:sdtPr>
        <w:sdtEndPr>
          <w:rPr>
            <w:rStyle w:val="DefaultParagraphFont"/>
            <w:rFonts w:cstheme="minorHAnsi"/>
            <w:b/>
            <w:sz w:val="20"/>
          </w:rPr>
        </w:sdtEndPr>
        <w:sdtContent>
          <w:r w:rsidR="001C71A2" w:rsidRPr="00DB0AAC">
            <w:rPr>
              <w:rStyle w:val="PlaceholderText"/>
              <w:sz w:val="20"/>
            </w:rPr>
            <w:t>Name of Agreement</w:t>
          </w:r>
        </w:sdtContent>
      </w:sdt>
      <w:r w:rsidR="001C71A2" w:rsidRPr="00DB0AAC">
        <w:rPr>
          <w:sz w:val="24"/>
          <w:szCs w:val="26"/>
        </w:rPr>
        <w:t xml:space="preserve"> </w:t>
      </w:r>
      <w:r w:rsidRPr="00DB0AAC">
        <w:rPr>
          <w:sz w:val="24"/>
          <w:szCs w:val="26"/>
        </w:rPr>
        <w:t xml:space="preserve">to ensure all aspects of the following commitments meet our aspirations and priorities. </w:t>
      </w:r>
    </w:p>
    <w:p w:rsidR="003C794E" w:rsidRPr="00DB0AAC" w:rsidRDefault="003C794E" w:rsidP="00C9757A">
      <w:pPr>
        <w:spacing w:before="120" w:after="120"/>
        <w:jc w:val="both"/>
        <w:rPr>
          <w:rFonts w:cstheme="minorHAnsi"/>
          <w:sz w:val="24"/>
          <w:szCs w:val="26"/>
        </w:rPr>
      </w:pPr>
    </w:p>
    <w:p w:rsidR="003C794E" w:rsidRPr="00DB0AAC" w:rsidRDefault="00DB0AAC" w:rsidP="00DB0AAC">
      <w:pPr>
        <w:spacing w:before="120" w:after="240"/>
        <w:jc w:val="both"/>
        <w:rPr>
          <w:rFonts w:cstheme="minorHAnsi"/>
          <w:sz w:val="24"/>
          <w:szCs w:val="26"/>
        </w:rPr>
      </w:pPr>
      <w:r w:rsidRPr="00DB0AAC">
        <w:rPr>
          <w:rFonts w:cstheme="minorHAnsi"/>
          <w:noProof/>
          <w:sz w:val="20"/>
          <w:lang w:eastAsia="en-AU"/>
        </w:rPr>
        <mc:AlternateContent>
          <mc:Choice Requires="wpg">
            <w:drawing>
              <wp:anchor distT="0" distB="0" distL="114300" distR="114300" simplePos="0" relativeHeight="251662336" behindDoc="0" locked="0" layoutInCell="1" allowOverlap="1" wp14:anchorId="76BFA1CC" wp14:editId="30AF0473">
                <wp:simplePos x="0" y="0"/>
                <wp:positionH relativeFrom="margin">
                  <wp:align>left</wp:align>
                </wp:positionH>
                <wp:positionV relativeFrom="paragraph">
                  <wp:posOffset>600510</wp:posOffset>
                </wp:positionV>
                <wp:extent cx="6534150" cy="678815"/>
                <wp:effectExtent l="0" t="0" r="0" b="6985"/>
                <wp:wrapTopAndBottom/>
                <wp:docPr id="5" name="Group 5"/>
                <wp:cNvGraphicFramePr/>
                <a:graphic xmlns:a="http://schemas.openxmlformats.org/drawingml/2006/main">
                  <a:graphicData uri="http://schemas.microsoft.com/office/word/2010/wordprocessingGroup">
                    <wpg:wgp>
                      <wpg:cNvGrpSpPr/>
                      <wpg:grpSpPr>
                        <a:xfrm>
                          <a:off x="0" y="0"/>
                          <a:ext cx="6534150" cy="678815"/>
                          <a:chOff x="0" y="0"/>
                          <a:chExt cx="6534484" cy="679471"/>
                        </a:xfrm>
                      </wpg:grpSpPr>
                      <wps:wsp>
                        <wps:cNvPr id="6" name="Rectangle 6"/>
                        <wps:cNvSpPr/>
                        <wps:spPr>
                          <a:xfrm>
                            <a:off x="0" y="0"/>
                            <a:ext cx="6534484" cy="679471"/>
                          </a:xfrm>
                          <a:prstGeom prst="rect">
                            <a:avLst/>
                          </a:prstGeom>
                          <a:solidFill>
                            <a:schemeClr val="tx1"/>
                          </a:solidFill>
                          <a:ln>
                            <a:noFill/>
                          </a:ln>
                        </wps:spPr>
                        <wps:style>
                          <a:lnRef idx="2">
                            <a:schemeClr val="accent4">
                              <a:shade val="50000"/>
                            </a:schemeClr>
                          </a:lnRef>
                          <a:fillRef idx="1">
                            <a:schemeClr val="accent4"/>
                          </a:fillRef>
                          <a:effectRef idx="0">
                            <a:schemeClr val="accent4"/>
                          </a:effectRef>
                          <a:fontRef idx="minor">
                            <a:schemeClr val="lt1"/>
                          </a:fontRef>
                        </wps:style>
                        <wps:txbx>
                          <w:txbxContent>
                            <w:p w:rsidR="00DB0AAC" w:rsidRPr="0090058C" w:rsidRDefault="00DB0AAC" w:rsidP="00DB0AAC">
                              <w:pPr>
                                <w:rPr>
                                  <w:b/>
                                </w:rPr>
                              </w:pPr>
                              <w:r>
                                <w:rPr>
                                  <w:b/>
                                </w:rPr>
                                <w:t>COMMITMENT</w:t>
                              </w:r>
                              <w:r w:rsidRPr="0090058C">
                                <w:rPr>
                                  <w:b/>
                                </w:rPr>
                                <w:t xml:space="preserve"> INSTRUCTIONS</w:t>
                              </w:r>
                            </w:p>
                            <w:p w:rsidR="00DB0AAC" w:rsidRPr="0090058C" w:rsidRDefault="00DB0AAC" w:rsidP="00DB0AAC">
                              <w:r>
                                <w:t xml:space="preserve">Below are examples – You can tailor these commitments to your community </w:t>
                              </w:r>
                              <w:r w:rsidR="00DC15D9">
                                <w:t xml:space="preserve">and/ </w:t>
                              </w:r>
                              <w:r>
                                <w:t>or create your own.</w:t>
                              </w:r>
                            </w:p>
                            <w:p w:rsidR="00DB0AAC" w:rsidRPr="0090058C" w:rsidRDefault="00DB0AAC" w:rsidP="00DB0AA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3924968" y="0"/>
                            <a:ext cx="2608313" cy="294005"/>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B0AAC" w:rsidRPr="0090058C" w:rsidRDefault="00DB0AAC" w:rsidP="00DB0AAC">
                              <w:pPr>
                                <w:jc w:val="center"/>
                                <w:rPr>
                                  <w:b/>
                                </w:rPr>
                              </w:pPr>
                              <w:r w:rsidRPr="0090058C">
                                <w:rPr>
                                  <w:b/>
                                </w:rPr>
                                <w:t>DELETE THIS BOX ONCE FINISHED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6BFA1CC" id="Group 5" o:spid="_x0000_s1029" style="position:absolute;left:0;text-align:left;margin-left:0;margin-top:47.3pt;width:514.5pt;height:53.45pt;z-index:251662336;mso-position-horizontal:left;mso-position-horizontal-relative:margin;mso-height-relative:margin" coordsize="65344,6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">
                <v:rect id="Rectangle 6" o:spid="_x0000_s1030" style="position:absolute;width:65344;height:6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" fillcolor="#1f1f5f [3213]" stroked="f" strokeweight="2pt">
                  <v:textbox>
                    <w:txbxContent>
                      <w:p w:rsidR="00DB0AAC" w:rsidRPr="0090058C" w:rsidRDefault="00DB0AAC" w:rsidP="00DB0AAC">
                        <w:pPr>
                          <w:rPr>
                            <w:b/>
                          </w:rPr>
                        </w:pPr>
                        <w:r>
                          <w:rPr>
                            <w:b/>
                          </w:rPr>
                          <w:t>COMMITMENT</w:t>
                        </w:r>
                        <w:r w:rsidRPr="0090058C">
                          <w:rPr>
                            <w:b/>
                          </w:rPr>
                          <w:t xml:space="preserve"> INSTRUCTIONS</w:t>
                        </w:r>
                      </w:p>
                      <w:p w:rsidR="00DB0AAC" w:rsidRPr="0090058C" w:rsidRDefault="00DB0AAC" w:rsidP="00DB0AAC">
                        <w:r>
                          <w:t xml:space="preserve">Below are examples – You can tailor these commitments to your community </w:t>
                        </w:r>
                        <w:r w:rsidR="00DC15D9">
                          <w:t xml:space="preserve">and/ </w:t>
                        </w:r>
                        <w:r>
                          <w:t>or create your own.</w:t>
                        </w:r>
                      </w:p>
                      <w:p w:rsidR="00DB0AAC" w:rsidRPr="0090058C" w:rsidRDefault="00DB0AAC" w:rsidP="00DB0AAC">
                        <w:pPr>
                          <w:jc w:val="center"/>
                        </w:pPr>
                      </w:p>
                    </w:txbxContent>
                  </v:textbox>
                </v:rect>
                <v:rect id="Rectangle 7" o:spid="_x0000_s1031" style="position:absolute;left:39249;width:26083;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" fillcolor="red" stroked="f" strokeweight="2pt">
                  <v:textbox>
                    <w:txbxContent>
                      <w:p w:rsidR="00DB0AAC" w:rsidRPr="0090058C" w:rsidRDefault="00DB0AAC" w:rsidP="00DB0AAC">
                        <w:pPr>
                          <w:jc w:val="center"/>
                          <w:rPr>
                            <w:b/>
                          </w:rPr>
                        </w:pPr>
                        <w:r w:rsidRPr="0090058C">
                          <w:rPr>
                            <w:b/>
                          </w:rPr>
                          <w:t>DELETE THIS BOX ONCE FINISHED</w:t>
                        </w:r>
                      </w:p>
                    </w:txbxContent>
                  </v:textbox>
                </v:rect>
                <w10:wrap type="topAndBottom" anchorx="margin"/>
              </v:group>
            </w:pict>
          </mc:Fallback>
        </mc:AlternateContent>
      </w:r>
      <w:r w:rsidR="00C9757A" w:rsidRPr="00DB0AAC">
        <w:rPr>
          <w:rFonts w:cstheme="minorHAnsi"/>
          <w:sz w:val="24"/>
          <w:szCs w:val="26"/>
        </w:rPr>
        <w:t xml:space="preserve">To support the vision and aspiration of the </w:t>
      </w:r>
      <w:sdt>
        <w:sdtPr>
          <w:rPr>
            <w:rStyle w:val="Style3"/>
          </w:rPr>
          <w:id w:val="1245464001"/>
          <w:placeholder>
            <w:docPart w:val="D2ED8148C4ED4E9EB8D6B4E881795661"/>
          </w:placeholder>
          <w:temporary/>
          <w:showingPlcHdr/>
          <w15:color w:val="FF0000"/>
        </w:sdtPr>
        <w:sdtEndPr>
          <w:rPr>
            <w:rStyle w:val="DefaultParagraphFont"/>
            <w:rFonts w:cstheme="minorHAnsi"/>
            <w:b/>
            <w:sz w:val="20"/>
          </w:rPr>
        </w:sdtEndPr>
        <w:sdtContent>
          <w:r w:rsidR="001C71A2" w:rsidRPr="00DB0AAC">
            <w:rPr>
              <w:rStyle w:val="PlaceholderText"/>
              <w:sz w:val="20"/>
            </w:rPr>
            <w:t>Aboriginal people group name</w:t>
          </w:r>
        </w:sdtContent>
      </w:sdt>
      <w:r w:rsidR="00C9757A" w:rsidRPr="00DB0AAC">
        <w:rPr>
          <w:rFonts w:cstheme="minorHAnsi"/>
          <w:sz w:val="24"/>
          <w:szCs w:val="26"/>
        </w:rPr>
        <w:t>,</w:t>
      </w:r>
      <w:r w:rsidR="00C9757A" w:rsidRPr="00DB0AAC">
        <w:rPr>
          <w:rFonts w:cstheme="minorHAnsi"/>
          <w:color w:val="FF0000"/>
          <w:sz w:val="24"/>
          <w:szCs w:val="26"/>
        </w:rPr>
        <w:t xml:space="preserve"> </w:t>
      </w:r>
      <w:r w:rsidR="00C9757A" w:rsidRPr="00DB0AAC">
        <w:rPr>
          <w:rFonts w:cstheme="minorHAnsi"/>
          <w:sz w:val="24"/>
          <w:szCs w:val="26"/>
        </w:rPr>
        <w:t xml:space="preserve">we will work with the Northern Territory Government and commit to: </w:t>
      </w:r>
    </w:p>
    <w:p w:rsidR="00DB0AAC" w:rsidRDefault="00DB0AAC" w:rsidP="00C9757A">
      <w:pPr>
        <w:spacing w:before="120" w:after="120"/>
        <w:jc w:val="both"/>
        <w:rPr>
          <w:rFonts w:cstheme="minorHAnsi"/>
          <w:sz w:val="26"/>
          <w:szCs w:val="26"/>
        </w:rPr>
      </w:pPr>
    </w:p>
    <w:p w:rsidR="00C9757A" w:rsidRPr="00DB0AAC" w:rsidRDefault="00C9757A" w:rsidP="00C9757A">
      <w:pPr>
        <w:pStyle w:val="ListParagraph"/>
        <w:numPr>
          <w:ilvl w:val="0"/>
          <w:numId w:val="48"/>
        </w:numPr>
        <w:spacing w:before="120"/>
        <w:jc w:val="both"/>
        <w:rPr>
          <w:rFonts w:cstheme="minorHAnsi"/>
          <w:sz w:val="24"/>
          <w:szCs w:val="26"/>
        </w:rPr>
      </w:pPr>
      <w:r w:rsidRPr="00DB0AAC">
        <w:rPr>
          <w:rFonts w:cstheme="minorHAnsi"/>
          <w:b/>
          <w:sz w:val="24"/>
          <w:szCs w:val="26"/>
        </w:rPr>
        <w:t xml:space="preserve">Working together </w:t>
      </w:r>
      <w:r w:rsidRPr="00DB0AAC">
        <w:rPr>
          <w:rFonts w:cstheme="minorHAnsi"/>
          <w:sz w:val="24"/>
          <w:szCs w:val="26"/>
        </w:rPr>
        <w:t xml:space="preserve">with the </w:t>
      </w:r>
      <w:sdt>
        <w:sdtPr>
          <w:rPr>
            <w:rStyle w:val="Style3"/>
          </w:rPr>
          <w:id w:val="-1748565352"/>
          <w:placeholder>
            <w:docPart w:val="B0CEAF0667554833BBB3A8181D8CBF9A"/>
          </w:placeholder>
          <w:temporary/>
          <w:showingPlcHdr/>
          <w15:color w:val="FF0000"/>
        </w:sdtPr>
        <w:sdtEndPr>
          <w:rPr>
            <w:rStyle w:val="DefaultParagraphFont"/>
            <w:rFonts w:cstheme="minorHAnsi"/>
            <w:b/>
            <w:sz w:val="20"/>
          </w:rPr>
        </w:sdtEndPr>
        <w:sdtContent>
          <w:r w:rsidR="00DC15D9">
            <w:rPr>
              <w:rStyle w:val="PlaceholderText"/>
            </w:rPr>
            <w:t>Name…</w:t>
          </w:r>
        </w:sdtContent>
      </w:sdt>
      <w:r w:rsidR="00DC15D9" w:rsidRPr="00DB0AAC">
        <w:rPr>
          <w:rFonts w:cstheme="minorHAnsi"/>
          <w:sz w:val="24"/>
          <w:szCs w:val="26"/>
        </w:rPr>
        <w:t xml:space="preserve"> </w:t>
      </w:r>
      <w:r w:rsidRPr="00DB0AAC">
        <w:rPr>
          <w:rFonts w:cstheme="minorHAnsi"/>
          <w:sz w:val="24"/>
          <w:szCs w:val="26"/>
        </w:rPr>
        <w:t>community</w:t>
      </w:r>
      <w:r w:rsidRPr="00DB0AAC">
        <w:rPr>
          <w:rFonts w:cstheme="minorHAnsi"/>
          <w:b/>
          <w:sz w:val="24"/>
          <w:szCs w:val="26"/>
        </w:rPr>
        <w:t xml:space="preserve"> </w:t>
      </w:r>
      <w:r w:rsidRPr="00DB0AAC">
        <w:rPr>
          <w:rFonts w:cstheme="minorHAnsi"/>
          <w:sz w:val="24"/>
          <w:szCs w:val="26"/>
        </w:rPr>
        <w:t xml:space="preserve">to design and implement a </w:t>
      </w:r>
      <w:sdt>
        <w:sdtPr>
          <w:rPr>
            <w:rStyle w:val="Style3"/>
          </w:rPr>
          <w:id w:val="-952401861"/>
          <w:placeholder>
            <w:docPart w:val="353826D8C9AC4312894EE447FFB8909C"/>
          </w:placeholder>
          <w:temporary/>
          <w:showingPlcHdr/>
          <w15:color w:val="FF0000"/>
        </w:sdtPr>
        <w:sdtEndPr>
          <w:rPr>
            <w:rStyle w:val="DefaultParagraphFont"/>
            <w:rFonts w:cstheme="minorHAnsi"/>
            <w:b/>
            <w:sz w:val="20"/>
          </w:rPr>
        </w:sdtEndPr>
        <w:sdtContent>
          <w:r w:rsidR="00DC15D9" w:rsidRPr="00DB0AAC">
            <w:rPr>
              <w:rStyle w:val="PlaceholderText"/>
              <w:sz w:val="20"/>
            </w:rPr>
            <w:t>Name of Agreement</w:t>
          </w:r>
        </w:sdtContent>
      </w:sdt>
      <w:r w:rsidRPr="00DB0AAC">
        <w:rPr>
          <w:rFonts w:cstheme="minorHAnsi"/>
          <w:color w:val="FF0000"/>
          <w:sz w:val="24"/>
          <w:szCs w:val="26"/>
        </w:rPr>
        <w:t xml:space="preserve"> </w:t>
      </w:r>
      <w:r w:rsidRPr="00DB0AAC">
        <w:rPr>
          <w:rFonts w:cstheme="minorHAnsi"/>
          <w:sz w:val="24"/>
          <w:szCs w:val="26"/>
        </w:rPr>
        <w:t xml:space="preserve">that supports the economic growth and social development of the </w:t>
      </w:r>
      <w:sdt>
        <w:sdtPr>
          <w:rPr>
            <w:rStyle w:val="Style3"/>
          </w:rPr>
          <w:id w:val="1861544737"/>
          <w:placeholder>
            <w:docPart w:val="5B30D7884E3A4E93A7F02E7A2717843D"/>
          </w:placeholder>
          <w:temporary/>
          <w:showingPlcHdr/>
          <w15:color w:val="FF0000"/>
        </w:sdtPr>
        <w:sdtEndPr>
          <w:rPr>
            <w:rStyle w:val="DefaultParagraphFont"/>
            <w:rFonts w:cstheme="minorHAnsi"/>
            <w:b/>
            <w:sz w:val="20"/>
          </w:rPr>
        </w:sdtEndPr>
        <w:sdtContent>
          <w:r w:rsidR="00DC15D9">
            <w:rPr>
              <w:rStyle w:val="PlaceholderText"/>
            </w:rPr>
            <w:t>Name of region</w:t>
          </w:r>
        </w:sdtContent>
      </w:sdt>
      <w:r w:rsidR="00DC15D9" w:rsidRPr="00DB0AAC">
        <w:rPr>
          <w:rFonts w:cstheme="minorHAnsi"/>
          <w:sz w:val="24"/>
          <w:szCs w:val="26"/>
        </w:rPr>
        <w:t xml:space="preserve"> </w:t>
      </w:r>
      <w:r w:rsidRPr="00DB0AAC">
        <w:rPr>
          <w:rFonts w:cstheme="minorHAnsi"/>
          <w:sz w:val="24"/>
          <w:szCs w:val="26"/>
        </w:rPr>
        <w:t xml:space="preserve">region </w:t>
      </w:r>
    </w:p>
    <w:p w:rsidR="00C9757A" w:rsidRPr="00DB0AAC" w:rsidRDefault="00C9757A" w:rsidP="00C9757A">
      <w:pPr>
        <w:pStyle w:val="ListParagraph"/>
        <w:numPr>
          <w:ilvl w:val="0"/>
          <w:numId w:val="48"/>
        </w:numPr>
        <w:spacing w:before="120"/>
        <w:jc w:val="both"/>
        <w:rPr>
          <w:rFonts w:cstheme="minorHAnsi"/>
          <w:b/>
          <w:sz w:val="24"/>
          <w:szCs w:val="26"/>
        </w:rPr>
      </w:pPr>
      <w:r w:rsidRPr="00DB0AAC">
        <w:rPr>
          <w:rFonts w:cstheme="minorHAnsi"/>
          <w:b/>
          <w:sz w:val="24"/>
          <w:szCs w:val="26"/>
        </w:rPr>
        <w:t xml:space="preserve">Placing local priorities </w:t>
      </w:r>
      <w:r w:rsidRPr="00DB0AAC">
        <w:rPr>
          <w:rFonts w:cstheme="minorHAnsi"/>
          <w:sz w:val="24"/>
          <w:szCs w:val="26"/>
        </w:rPr>
        <w:t xml:space="preserve">at the centre of the </w:t>
      </w:r>
      <w:sdt>
        <w:sdtPr>
          <w:rPr>
            <w:rStyle w:val="Style3"/>
          </w:rPr>
          <w:id w:val="1868637759"/>
          <w:placeholder>
            <w:docPart w:val="AAE2A368EB4B4CE0AA057DC62BFBC207"/>
          </w:placeholder>
          <w:temporary/>
          <w:showingPlcHdr/>
          <w15:color w:val="FF0000"/>
        </w:sdtPr>
        <w:sdtEndPr>
          <w:rPr>
            <w:rStyle w:val="DefaultParagraphFont"/>
            <w:rFonts w:cstheme="minorHAnsi"/>
            <w:b/>
            <w:sz w:val="20"/>
          </w:rPr>
        </w:sdtEndPr>
        <w:sdtContent>
          <w:r w:rsidR="00DC15D9" w:rsidRPr="00DB0AAC">
            <w:rPr>
              <w:rStyle w:val="PlaceholderText"/>
              <w:sz w:val="20"/>
            </w:rPr>
            <w:t>Name of Agreement</w:t>
          </w:r>
        </w:sdtContent>
      </w:sdt>
      <w:r w:rsidRPr="00DB0AAC">
        <w:rPr>
          <w:rFonts w:cstheme="minorHAnsi"/>
          <w:b/>
          <w:color w:val="FF0000"/>
          <w:sz w:val="24"/>
          <w:szCs w:val="26"/>
        </w:rPr>
        <w:t xml:space="preserve"> </w:t>
      </w:r>
      <w:r w:rsidRPr="00DB0AAC">
        <w:rPr>
          <w:rFonts w:cstheme="minorHAnsi"/>
          <w:sz w:val="24"/>
          <w:szCs w:val="26"/>
        </w:rPr>
        <w:t>by working and partnering with the local community, including business leaders, youth and investors</w:t>
      </w:r>
    </w:p>
    <w:p w:rsidR="00C9757A" w:rsidRPr="00DB0AAC" w:rsidRDefault="00C9757A" w:rsidP="00C9757A">
      <w:pPr>
        <w:pStyle w:val="ListParagraph"/>
        <w:numPr>
          <w:ilvl w:val="0"/>
          <w:numId w:val="48"/>
        </w:numPr>
        <w:spacing w:before="120" w:after="0"/>
        <w:ind w:left="357" w:hanging="357"/>
        <w:jc w:val="both"/>
        <w:rPr>
          <w:rFonts w:cstheme="minorHAnsi"/>
          <w:b/>
          <w:sz w:val="24"/>
          <w:szCs w:val="26"/>
        </w:rPr>
      </w:pPr>
      <w:r w:rsidRPr="00DB0AAC">
        <w:rPr>
          <w:rFonts w:cstheme="minorHAnsi"/>
          <w:b/>
          <w:sz w:val="24"/>
          <w:szCs w:val="26"/>
        </w:rPr>
        <w:lastRenderedPageBreak/>
        <w:t xml:space="preserve">Supporting local Aboriginal leadership </w:t>
      </w:r>
      <w:r w:rsidRPr="00DB0AAC">
        <w:rPr>
          <w:rFonts w:cstheme="minorHAnsi"/>
          <w:sz w:val="24"/>
          <w:szCs w:val="26"/>
        </w:rPr>
        <w:t xml:space="preserve">to improve social and economic outcomes in recognition of their ongoing connection to country as traditional owners and custodians of the land. </w:t>
      </w:r>
    </w:p>
    <w:p w:rsidR="005B7017" w:rsidRDefault="005B7017">
      <w:pPr>
        <w:rPr>
          <w:rFonts w:cstheme="minorHAnsi"/>
          <w:sz w:val="26"/>
          <w:szCs w:val="26"/>
        </w:rPr>
      </w:pPr>
    </w:p>
    <w:p w:rsidR="00DB0AAC" w:rsidRDefault="00DB0AAC" w:rsidP="00C9757A">
      <w:pPr>
        <w:spacing w:after="120"/>
        <w:jc w:val="both"/>
        <w:rPr>
          <w:rFonts w:cstheme="minorHAnsi"/>
          <w:sz w:val="24"/>
          <w:szCs w:val="26"/>
        </w:rPr>
      </w:pPr>
      <w:r w:rsidRPr="00DB0AAC">
        <w:rPr>
          <w:rFonts w:cstheme="minorHAnsi"/>
          <w:noProof/>
          <w:sz w:val="20"/>
          <w:lang w:eastAsia="en-AU"/>
        </w:rPr>
        <mc:AlternateContent>
          <mc:Choice Requires="wpg">
            <w:drawing>
              <wp:anchor distT="0" distB="0" distL="114300" distR="114300" simplePos="0" relativeHeight="251664384" behindDoc="0" locked="0" layoutInCell="1" allowOverlap="1" wp14:anchorId="32C439F7" wp14:editId="2CF09891">
                <wp:simplePos x="0" y="0"/>
                <wp:positionH relativeFrom="margin">
                  <wp:align>left</wp:align>
                </wp:positionH>
                <wp:positionV relativeFrom="paragraph">
                  <wp:posOffset>16510</wp:posOffset>
                </wp:positionV>
                <wp:extent cx="6534150" cy="822960"/>
                <wp:effectExtent l="0" t="0" r="0" b="0"/>
                <wp:wrapTopAndBottom/>
                <wp:docPr id="12" name="Group 12"/>
                <wp:cNvGraphicFramePr/>
                <a:graphic xmlns:a="http://schemas.openxmlformats.org/drawingml/2006/main">
                  <a:graphicData uri="http://schemas.microsoft.com/office/word/2010/wordprocessingGroup">
                    <wpg:wgp>
                      <wpg:cNvGrpSpPr/>
                      <wpg:grpSpPr>
                        <a:xfrm>
                          <a:off x="0" y="0"/>
                          <a:ext cx="6534150" cy="822960"/>
                          <a:chOff x="0" y="0"/>
                          <a:chExt cx="6534484" cy="824772"/>
                        </a:xfrm>
                      </wpg:grpSpPr>
                      <wps:wsp>
                        <wps:cNvPr id="13" name="Rectangle 13"/>
                        <wps:cNvSpPr/>
                        <wps:spPr>
                          <a:xfrm>
                            <a:off x="0" y="0"/>
                            <a:ext cx="6534484" cy="824772"/>
                          </a:xfrm>
                          <a:prstGeom prst="rect">
                            <a:avLst/>
                          </a:prstGeom>
                          <a:solidFill>
                            <a:schemeClr val="tx1"/>
                          </a:solidFill>
                          <a:ln>
                            <a:noFill/>
                          </a:ln>
                        </wps:spPr>
                        <wps:style>
                          <a:lnRef idx="2">
                            <a:schemeClr val="accent4">
                              <a:shade val="50000"/>
                            </a:schemeClr>
                          </a:lnRef>
                          <a:fillRef idx="1">
                            <a:schemeClr val="accent4"/>
                          </a:fillRef>
                          <a:effectRef idx="0">
                            <a:schemeClr val="accent4"/>
                          </a:effectRef>
                          <a:fontRef idx="minor">
                            <a:schemeClr val="lt1"/>
                          </a:fontRef>
                        </wps:style>
                        <wps:txbx>
                          <w:txbxContent>
                            <w:p w:rsidR="00DB0AAC" w:rsidRPr="0090058C" w:rsidRDefault="00DB0AAC" w:rsidP="00DB0AAC">
                              <w:pPr>
                                <w:rPr>
                                  <w:b/>
                                </w:rPr>
                              </w:pPr>
                              <w:r>
                                <w:rPr>
                                  <w:b/>
                                </w:rPr>
                                <w:t>STRATEGIC PRIORITY</w:t>
                              </w:r>
                              <w:r w:rsidRPr="0090058C">
                                <w:rPr>
                                  <w:b/>
                                </w:rPr>
                                <w:t xml:space="preserve"> INSTRUCTIONS</w:t>
                              </w:r>
                            </w:p>
                            <w:p w:rsidR="00DB0AAC" w:rsidRPr="0090058C" w:rsidRDefault="00DB0AAC" w:rsidP="00DB0AAC">
                              <w:r>
                                <w:t xml:space="preserve">Below are examples – You </w:t>
                              </w:r>
                              <w:r>
                                <w:t>can tailor the</w:t>
                              </w:r>
                              <w:r w:rsidR="00DC15D9">
                                <w:t xml:space="preserve"> priority areas or the secondary focus areas</w:t>
                              </w:r>
                              <w:r>
                                <w:t xml:space="preserve"> </w:t>
                              </w:r>
                              <w:r w:rsidR="00DC15D9">
                                <w:t>to your community and/or</w:t>
                              </w:r>
                              <w:r>
                                <w:t xml:space="preserve"> create your own.</w:t>
                              </w:r>
                            </w:p>
                            <w:p w:rsidR="00DB0AAC" w:rsidRPr="0090058C" w:rsidRDefault="00DB0AAC" w:rsidP="00DB0AA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3924968" y="0"/>
                            <a:ext cx="2608313" cy="294005"/>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B0AAC" w:rsidRPr="0090058C" w:rsidRDefault="00DB0AAC" w:rsidP="00DB0AAC">
                              <w:pPr>
                                <w:jc w:val="center"/>
                                <w:rPr>
                                  <w:b/>
                                </w:rPr>
                              </w:pPr>
                              <w:r w:rsidRPr="0090058C">
                                <w:rPr>
                                  <w:b/>
                                </w:rPr>
                                <w:t>DELETE THIS BOX ONCE FINISHED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2C439F7" id="Group 12" o:spid="_x0000_s1032" style="position:absolute;left:0;text-align:left;margin-left:0;margin-top:1.3pt;width:514.5pt;height:64.8pt;z-index:251664384;mso-position-horizontal:left;mso-position-horizontal-relative:margin;mso-height-relative:margin" coordsize="65344,8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">
                <v:rect id="Rectangle 13" o:spid="_x0000_s1033" style="position:absolute;width:65344;height:8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" fillcolor="#1f1f5f [3213]" stroked="f" strokeweight="2pt">
                  <v:textbox>
                    <w:txbxContent>
                      <w:p w:rsidR="00DB0AAC" w:rsidRPr="0090058C" w:rsidRDefault="00DB0AAC" w:rsidP="00DB0AAC">
                        <w:pPr>
                          <w:rPr>
                            <w:b/>
                          </w:rPr>
                        </w:pPr>
                        <w:r>
                          <w:rPr>
                            <w:b/>
                          </w:rPr>
                          <w:t>STRATEGIC PRIORITY</w:t>
                        </w:r>
                        <w:r w:rsidRPr="0090058C">
                          <w:rPr>
                            <w:b/>
                          </w:rPr>
                          <w:t xml:space="preserve"> INSTRUCTIONS</w:t>
                        </w:r>
                      </w:p>
                      <w:p w:rsidR="00DB0AAC" w:rsidRPr="0090058C" w:rsidRDefault="00DB0AAC" w:rsidP="00DB0AAC">
                        <w:r>
                          <w:t xml:space="preserve">Below are examples – You </w:t>
                        </w:r>
                        <w:r>
                          <w:t>can tailor the</w:t>
                        </w:r>
                        <w:r w:rsidR="00DC15D9">
                          <w:t xml:space="preserve"> priority areas or the secondary focus areas</w:t>
                        </w:r>
                        <w:r>
                          <w:t xml:space="preserve"> </w:t>
                        </w:r>
                        <w:r w:rsidR="00DC15D9">
                          <w:t>to your community and/or</w:t>
                        </w:r>
                        <w:r>
                          <w:t xml:space="preserve"> create your own.</w:t>
                        </w:r>
                      </w:p>
                      <w:p w:rsidR="00DB0AAC" w:rsidRPr="0090058C" w:rsidRDefault="00DB0AAC" w:rsidP="00DB0AAC">
                        <w:pPr>
                          <w:jc w:val="center"/>
                        </w:pPr>
                      </w:p>
                    </w:txbxContent>
                  </v:textbox>
                </v:rect>
                <v:rect id="Rectangle 14" o:spid="_x0000_s1034" style="position:absolute;left:39249;width:26083;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" fillcolor="red" stroked="f" strokeweight="2pt">
                  <v:textbox>
                    <w:txbxContent>
                      <w:p w:rsidR="00DB0AAC" w:rsidRPr="0090058C" w:rsidRDefault="00DB0AAC" w:rsidP="00DB0AAC">
                        <w:pPr>
                          <w:jc w:val="center"/>
                          <w:rPr>
                            <w:b/>
                          </w:rPr>
                        </w:pPr>
                        <w:r w:rsidRPr="0090058C">
                          <w:rPr>
                            <w:b/>
                          </w:rPr>
                          <w:t>DELETE THIS BOX ONCE FINISHED</w:t>
                        </w:r>
                      </w:p>
                    </w:txbxContent>
                  </v:textbox>
                </v:rect>
                <w10:wrap type="topAndBottom" anchorx="margin"/>
              </v:group>
            </w:pict>
          </mc:Fallback>
        </mc:AlternateContent>
      </w:r>
    </w:p>
    <w:p w:rsidR="00C9757A" w:rsidRPr="00DB0AAC" w:rsidRDefault="00C9757A" w:rsidP="00C9757A">
      <w:pPr>
        <w:spacing w:after="120"/>
        <w:jc w:val="both"/>
        <w:rPr>
          <w:rFonts w:cstheme="minorHAnsi"/>
          <w:sz w:val="24"/>
          <w:szCs w:val="26"/>
        </w:rPr>
      </w:pPr>
      <w:r w:rsidRPr="00DB0AAC">
        <w:rPr>
          <w:rFonts w:cstheme="minorHAnsi"/>
          <w:sz w:val="24"/>
          <w:szCs w:val="26"/>
        </w:rPr>
        <w:t xml:space="preserve">The priority areas for the </w:t>
      </w:r>
      <w:sdt>
        <w:sdtPr>
          <w:rPr>
            <w:rStyle w:val="Style3"/>
          </w:rPr>
          <w:id w:val="-1632854366"/>
          <w:placeholder>
            <w:docPart w:val="BF373044CB024E96A4F5DAFAAC8528B9"/>
          </w:placeholder>
          <w:temporary/>
          <w:showingPlcHdr/>
          <w15:color w:val="FF0000"/>
        </w:sdtPr>
        <w:sdtEndPr>
          <w:rPr>
            <w:rStyle w:val="DefaultParagraphFont"/>
            <w:rFonts w:cstheme="minorHAnsi"/>
            <w:b/>
            <w:sz w:val="20"/>
          </w:rPr>
        </w:sdtEndPr>
        <w:sdtContent>
          <w:r w:rsidR="00DC15D9" w:rsidRPr="00DB0AAC">
            <w:rPr>
              <w:rStyle w:val="PlaceholderText"/>
              <w:sz w:val="20"/>
            </w:rPr>
            <w:t>Name of Agreement</w:t>
          </w:r>
        </w:sdtContent>
      </w:sdt>
      <w:r w:rsidRPr="00DB0AAC">
        <w:rPr>
          <w:rFonts w:cstheme="minorHAnsi"/>
          <w:color w:val="FF0000"/>
          <w:sz w:val="24"/>
          <w:szCs w:val="26"/>
        </w:rPr>
        <w:t xml:space="preserve"> </w:t>
      </w:r>
      <w:r w:rsidRPr="00DB0AAC">
        <w:rPr>
          <w:rFonts w:cstheme="minorHAnsi"/>
          <w:sz w:val="24"/>
          <w:szCs w:val="26"/>
        </w:rPr>
        <w:t>include:</w:t>
      </w:r>
    </w:p>
    <w:p w:rsidR="00C9757A" w:rsidRPr="00C548E2" w:rsidRDefault="00C9757A" w:rsidP="005B7017">
      <w:pPr>
        <w:pStyle w:val="Heading2"/>
        <w:rPr>
          <w:color w:val="C00000"/>
        </w:rPr>
      </w:pPr>
      <w:r w:rsidRPr="00C548E2">
        <w:rPr>
          <w:color w:val="C00000"/>
        </w:rPr>
        <w:t>Economic development</w:t>
      </w:r>
    </w:p>
    <w:p w:rsidR="00C9757A" w:rsidRPr="00DB0AAC" w:rsidRDefault="00C9757A" w:rsidP="00C9757A">
      <w:pPr>
        <w:pStyle w:val="ListParagraph"/>
        <w:numPr>
          <w:ilvl w:val="0"/>
          <w:numId w:val="49"/>
        </w:numPr>
        <w:spacing w:after="0"/>
        <w:jc w:val="both"/>
        <w:rPr>
          <w:rFonts w:cstheme="minorHAnsi"/>
          <w:sz w:val="24"/>
          <w:szCs w:val="26"/>
        </w:rPr>
      </w:pPr>
      <w:r w:rsidRPr="00DB0AAC">
        <w:rPr>
          <w:rFonts w:cstheme="minorHAnsi"/>
          <w:sz w:val="24"/>
          <w:szCs w:val="26"/>
        </w:rPr>
        <w:t xml:space="preserve">Investing in local job creation </w:t>
      </w:r>
    </w:p>
    <w:p w:rsidR="00C9757A" w:rsidRPr="00DB0AAC" w:rsidRDefault="00C9757A" w:rsidP="00C9757A">
      <w:pPr>
        <w:pStyle w:val="ListParagraph"/>
        <w:numPr>
          <w:ilvl w:val="0"/>
          <w:numId w:val="49"/>
        </w:numPr>
        <w:spacing w:after="0"/>
        <w:jc w:val="both"/>
        <w:rPr>
          <w:rFonts w:cstheme="minorHAnsi"/>
          <w:sz w:val="24"/>
          <w:szCs w:val="26"/>
        </w:rPr>
      </w:pPr>
      <w:r w:rsidRPr="00DB0AAC">
        <w:rPr>
          <w:rFonts w:cstheme="minorHAnsi"/>
          <w:sz w:val="24"/>
          <w:szCs w:val="26"/>
        </w:rPr>
        <w:t xml:space="preserve">Promoting business growth and attraction in tourism, agribusiness and mining </w:t>
      </w:r>
    </w:p>
    <w:p w:rsidR="00C9757A" w:rsidRPr="00DB0AAC" w:rsidRDefault="00C9757A" w:rsidP="00C9757A">
      <w:pPr>
        <w:pStyle w:val="ListParagraph"/>
        <w:numPr>
          <w:ilvl w:val="0"/>
          <w:numId w:val="49"/>
        </w:numPr>
        <w:spacing w:after="0"/>
        <w:jc w:val="both"/>
        <w:rPr>
          <w:rFonts w:cstheme="minorHAnsi"/>
          <w:sz w:val="24"/>
          <w:szCs w:val="26"/>
        </w:rPr>
      </w:pPr>
      <w:r w:rsidRPr="00DB0AAC">
        <w:rPr>
          <w:rFonts w:cstheme="minorHAnsi"/>
          <w:sz w:val="24"/>
          <w:szCs w:val="26"/>
        </w:rPr>
        <w:t xml:space="preserve">Attracting industry investment </w:t>
      </w:r>
    </w:p>
    <w:p w:rsidR="00C9757A" w:rsidRPr="00DB0AAC" w:rsidRDefault="00C9757A" w:rsidP="00C9757A">
      <w:pPr>
        <w:pStyle w:val="ListParagraph"/>
        <w:numPr>
          <w:ilvl w:val="0"/>
          <w:numId w:val="49"/>
        </w:numPr>
        <w:spacing w:after="0"/>
        <w:jc w:val="both"/>
        <w:rPr>
          <w:rFonts w:cstheme="minorHAnsi"/>
          <w:sz w:val="24"/>
          <w:szCs w:val="26"/>
        </w:rPr>
      </w:pPr>
      <w:r w:rsidRPr="00DB0AAC">
        <w:rPr>
          <w:rFonts w:cstheme="minorHAnsi"/>
          <w:sz w:val="24"/>
          <w:szCs w:val="26"/>
        </w:rPr>
        <w:t xml:space="preserve">Developing a local workforce strategy. </w:t>
      </w:r>
    </w:p>
    <w:p w:rsidR="00C9757A" w:rsidRPr="00347421" w:rsidRDefault="00C9757A" w:rsidP="00C9757A">
      <w:pPr>
        <w:pStyle w:val="ListParagraph"/>
        <w:ind w:left="360"/>
        <w:jc w:val="both"/>
        <w:rPr>
          <w:rFonts w:cstheme="minorHAnsi"/>
          <w:sz w:val="26"/>
          <w:szCs w:val="26"/>
        </w:rPr>
      </w:pPr>
    </w:p>
    <w:p w:rsidR="00C9757A" w:rsidRPr="00C548E2" w:rsidRDefault="00C9757A" w:rsidP="005B7017">
      <w:pPr>
        <w:pStyle w:val="Heading2"/>
        <w:rPr>
          <w:color w:val="C00000"/>
        </w:rPr>
      </w:pPr>
      <w:r w:rsidRPr="00C548E2">
        <w:rPr>
          <w:color w:val="C00000"/>
        </w:rPr>
        <w:t>Social development</w:t>
      </w:r>
    </w:p>
    <w:p w:rsidR="00C9757A" w:rsidRPr="00DB0AAC" w:rsidRDefault="00C9757A" w:rsidP="00C9757A">
      <w:pPr>
        <w:pStyle w:val="ListParagraph"/>
        <w:numPr>
          <w:ilvl w:val="0"/>
          <w:numId w:val="50"/>
        </w:numPr>
        <w:spacing w:after="0"/>
        <w:jc w:val="both"/>
        <w:rPr>
          <w:rFonts w:cstheme="minorHAnsi"/>
          <w:sz w:val="24"/>
          <w:szCs w:val="26"/>
        </w:rPr>
      </w:pPr>
      <w:r w:rsidRPr="00DB0AAC">
        <w:rPr>
          <w:rFonts w:cstheme="minorHAnsi"/>
          <w:sz w:val="24"/>
          <w:szCs w:val="26"/>
        </w:rPr>
        <w:t xml:space="preserve">Addressing overcrowding and increasing the supply of housing </w:t>
      </w:r>
    </w:p>
    <w:p w:rsidR="00C9757A" w:rsidRPr="00DB0AAC" w:rsidRDefault="00C9757A" w:rsidP="00C9757A">
      <w:pPr>
        <w:pStyle w:val="ListParagraph"/>
        <w:numPr>
          <w:ilvl w:val="0"/>
          <w:numId w:val="50"/>
        </w:numPr>
        <w:spacing w:after="0"/>
        <w:jc w:val="both"/>
        <w:rPr>
          <w:rFonts w:cstheme="minorHAnsi"/>
          <w:sz w:val="24"/>
          <w:szCs w:val="26"/>
        </w:rPr>
      </w:pPr>
      <w:r w:rsidRPr="00DB0AAC">
        <w:rPr>
          <w:rFonts w:cstheme="minorHAnsi"/>
          <w:sz w:val="24"/>
          <w:szCs w:val="26"/>
        </w:rPr>
        <w:t>Strengthening family functioning and wellbeing</w:t>
      </w:r>
    </w:p>
    <w:p w:rsidR="00C9757A" w:rsidRPr="00DB0AAC" w:rsidRDefault="00C9757A" w:rsidP="00C9757A">
      <w:pPr>
        <w:pStyle w:val="ListParagraph"/>
        <w:numPr>
          <w:ilvl w:val="0"/>
          <w:numId w:val="50"/>
        </w:numPr>
        <w:spacing w:after="0"/>
        <w:jc w:val="both"/>
        <w:rPr>
          <w:rFonts w:cstheme="minorHAnsi"/>
          <w:sz w:val="24"/>
          <w:szCs w:val="26"/>
        </w:rPr>
      </w:pPr>
      <w:r w:rsidRPr="00DB0AAC">
        <w:rPr>
          <w:rFonts w:cstheme="minorHAnsi"/>
          <w:sz w:val="24"/>
          <w:szCs w:val="26"/>
        </w:rPr>
        <w:t xml:space="preserve">Improving education and training outcomes </w:t>
      </w:r>
    </w:p>
    <w:p w:rsidR="00C9757A" w:rsidRPr="00DB0AAC" w:rsidRDefault="00C9757A" w:rsidP="00C9757A">
      <w:pPr>
        <w:pStyle w:val="ListParagraph"/>
        <w:numPr>
          <w:ilvl w:val="0"/>
          <w:numId w:val="50"/>
        </w:numPr>
        <w:spacing w:after="0"/>
        <w:jc w:val="both"/>
        <w:rPr>
          <w:rFonts w:cstheme="minorHAnsi"/>
          <w:sz w:val="24"/>
          <w:szCs w:val="26"/>
        </w:rPr>
      </w:pPr>
      <w:r w:rsidRPr="00DB0AAC">
        <w:rPr>
          <w:rFonts w:cstheme="minorHAnsi"/>
          <w:sz w:val="24"/>
          <w:szCs w:val="26"/>
        </w:rPr>
        <w:t>Strengthening community safety</w:t>
      </w:r>
    </w:p>
    <w:p w:rsidR="00C9757A" w:rsidRPr="00DB0AAC" w:rsidRDefault="00C9757A" w:rsidP="00C9757A">
      <w:pPr>
        <w:pStyle w:val="ListParagraph"/>
        <w:numPr>
          <w:ilvl w:val="0"/>
          <w:numId w:val="50"/>
        </w:numPr>
        <w:spacing w:after="0"/>
        <w:jc w:val="both"/>
        <w:rPr>
          <w:rFonts w:cstheme="minorHAnsi"/>
          <w:sz w:val="24"/>
          <w:szCs w:val="26"/>
        </w:rPr>
      </w:pPr>
      <w:r w:rsidRPr="00DB0AAC">
        <w:rPr>
          <w:rFonts w:cstheme="minorHAnsi"/>
          <w:sz w:val="24"/>
          <w:szCs w:val="26"/>
        </w:rPr>
        <w:t xml:space="preserve">Improving the collaboration, coordination and accountability of services across the region.  </w:t>
      </w:r>
    </w:p>
    <w:p w:rsidR="00C9757A" w:rsidRPr="00347421" w:rsidRDefault="00C9757A" w:rsidP="00C9757A">
      <w:pPr>
        <w:pStyle w:val="ListParagraph"/>
        <w:ind w:left="360"/>
        <w:jc w:val="both"/>
        <w:rPr>
          <w:rFonts w:cstheme="minorHAnsi"/>
          <w:sz w:val="26"/>
          <w:szCs w:val="26"/>
        </w:rPr>
      </w:pPr>
    </w:p>
    <w:p w:rsidR="00C9757A" w:rsidRPr="00C548E2" w:rsidRDefault="00C9757A" w:rsidP="005B7017">
      <w:pPr>
        <w:pStyle w:val="Heading2"/>
        <w:rPr>
          <w:color w:val="C00000"/>
        </w:rPr>
      </w:pPr>
      <w:r w:rsidRPr="00C548E2">
        <w:rPr>
          <w:color w:val="C00000"/>
        </w:rPr>
        <w:t>Cultural recognition</w:t>
      </w:r>
    </w:p>
    <w:p w:rsidR="00C9757A" w:rsidRPr="00DB0AAC" w:rsidRDefault="00C9757A" w:rsidP="00C9757A">
      <w:pPr>
        <w:pStyle w:val="ListParagraph"/>
        <w:numPr>
          <w:ilvl w:val="0"/>
          <w:numId w:val="50"/>
        </w:numPr>
        <w:spacing w:after="0"/>
        <w:jc w:val="both"/>
        <w:rPr>
          <w:rFonts w:cstheme="minorHAnsi"/>
          <w:sz w:val="24"/>
          <w:szCs w:val="26"/>
        </w:rPr>
      </w:pPr>
      <w:r w:rsidRPr="00DB0AAC">
        <w:rPr>
          <w:rFonts w:cstheme="minorHAnsi"/>
          <w:sz w:val="24"/>
          <w:szCs w:val="26"/>
        </w:rPr>
        <w:t>Strengthening community governance and Aboriginal cultural leadership</w:t>
      </w:r>
    </w:p>
    <w:p w:rsidR="00C9757A" w:rsidRPr="00DB0AAC" w:rsidRDefault="00C9757A" w:rsidP="00C9757A">
      <w:pPr>
        <w:pStyle w:val="ListParagraph"/>
        <w:numPr>
          <w:ilvl w:val="0"/>
          <w:numId w:val="50"/>
        </w:numPr>
        <w:spacing w:after="0"/>
        <w:jc w:val="both"/>
        <w:rPr>
          <w:rFonts w:cstheme="minorHAnsi"/>
          <w:sz w:val="24"/>
          <w:szCs w:val="26"/>
        </w:rPr>
      </w:pPr>
      <w:r w:rsidRPr="00DB0AAC">
        <w:rPr>
          <w:rFonts w:cstheme="minorHAnsi"/>
          <w:sz w:val="24"/>
          <w:szCs w:val="26"/>
        </w:rPr>
        <w:t xml:space="preserve">Co-design of communities relating to local amenity and investing in community infrastructure </w:t>
      </w:r>
    </w:p>
    <w:p w:rsidR="00DC15D9" w:rsidRDefault="00C9757A" w:rsidP="00DC15D9">
      <w:pPr>
        <w:pStyle w:val="ListParagraph"/>
        <w:numPr>
          <w:ilvl w:val="0"/>
          <w:numId w:val="50"/>
        </w:numPr>
        <w:spacing w:after="0"/>
        <w:jc w:val="both"/>
        <w:rPr>
          <w:rFonts w:cstheme="minorHAnsi"/>
          <w:sz w:val="24"/>
          <w:szCs w:val="26"/>
        </w:rPr>
      </w:pPr>
      <w:r w:rsidRPr="00DB0AAC">
        <w:rPr>
          <w:rFonts w:cstheme="minorHAnsi"/>
          <w:sz w:val="24"/>
          <w:szCs w:val="26"/>
        </w:rPr>
        <w:t xml:space="preserve">Promoting and marketing local </w:t>
      </w:r>
      <w:r w:rsidR="00DC15D9">
        <w:rPr>
          <w:rFonts w:cstheme="minorHAnsi"/>
          <w:sz w:val="24"/>
          <w:szCs w:val="26"/>
        </w:rPr>
        <w:t>events and businesses.</w:t>
      </w:r>
    </w:p>
    <w:p w:rsidR="00DC15D9" w:rsidRPr="00DC15D9" w:rsidRDefault="00DC15D9" w:rsidP="00DC15D9">
      <w:pPr>
        <w:rPr>
          <w:rFonts w:cstheme="minorHAnsi"/>
          <w:sz w:val="24"/>
          <w:szCs w:val="26"/>
        </w:rPr>
      </w:pPr>
      <w:r>
        <w:rPr>
          <w:rFonts w:cstheme="minorHAnsi"/>
          <w:sz w:val="24"/>
          <w:szCs w:val="26"/>
        </w:rPr>
        <w:br w:type="page"/>
      </w:r>
    </w:p>
    <w:p w:rsidR="00C9757A" w:rsidRDefault="00C9757A" w:rsidP="005B7017">
      <w:pPr>
        <w:rPr>
          <w:rFonts w:cstheme="minorHAnsi"/>
          <w:b/>
        </w:rPr>
      </w:pPr>
      <w:r w:rsidRPr="00DB0AAC">
        <w:rPr>
          <w:rFonts w:asciiTheme="minorHAnsi" w:hAnsiTheme="minorHAnsi"/>
          <w:sz w:val="24"/>
          <w:szCs w:val="24"/>
        </w:rPr>
        <w:t xml:space="preserve">All parties agree that the </w:t>
      </w:r>
      <w:sdt>
        <w:sdtPr>
          <w:rPr>
            <w:rStyle w:val="Style3"/>
          </w:rPr>
          <w:id w:val="-699698416"/>
          <w:placeholder>
            <w:docPart w:val="027D9A5193494E56AD2B97271943BAD2"/>
          </w:placeholder>
          <w:temporary/>
          <w:showingPlcHdr/>
          <w15:color w:val="FF0000"/>
        </w:sdtPr>
        <w:sdtEndPr>
          <w:rPr>
            <w:rStyle w:val="DefaultParagraphFont"/>
            <w:rFonts w:cstheme="minorHAnsi"/>
            <w:b/>
            <w:sz w:val="20"/>
          </w:rPr>
        </w:sdtEndPr>
        <w:sdtContent>
          <w:r w:rsidR="00DC15D9" w:rsidRPr="00DB0AAC">
            <w:rPr>
              <w:rStyle w:val="PlaceholderText"/>
              <w:sz w:val="20"/>
            </w:rPr>
            <w:t>Name of Agreement</w:t>
          </w:r>
        </w:sdtContent>
      </w:sdt>
      <w:r w:rsidR="00DC15D9" w:rsidRPr="00DB0AAC">
        <w:rPr>
          <w:rFonts w:asciiTheme="minorHAnsi" w:hAnsiTheme="minorHAnsi"/>
          <w:sz w:val="24"/>
          <w:szCs w:val="24"/>
        </w:rPr>
        <w:t xml:space="preserve"> </w:t>
      </w:r>
      <w:r w:rsidRPr="00DB0AAC">
        <w:rPr>
          <w:rFonts w:asciiTheme="minorHAnsi" w:hAnsiTheme="minorHAnsi"/>
          <w:sz w:val="24"/>
          <w:szCs w:val="24"/>
        </w:rPr>
        <w:t xml:space="preserve">will be developed with consultation, engagement and joint-decision making with local Aboriginal people, including through the </w:t>
      </w:r>
      <w:sdt>
        <w:sdtPr>
          <w:rPr>
            <w:rStyle w:val="Style3"/>
          </w:rPr>
          <w:id w:val="1284928445"/>
          <w:placeholder>
            <w:docPart w:val="DE9C8679BE204CAAA201E41C9608AC20"/>
          </w:placeholder>
          <w:temporary/>
          <w:showingPlcHdr/>
          <w15:color w:val="FF0000"/>
        </w:sdtPr>
        <w:sdtEndPr>
          <w:rPr>
            <w:rStyle w:val="DefaultParagraphFont"/>
            <w:rFonts w:cstheme="minorHAnsi"/>
            <w:b/>
            <w:sz w:val="22"/>
          </w:rPr>
        </w:sdtEndPr>
        <w:sdtContent>
          <w:r w:rsidR="00DC15D9" w:rsidRPr="00DC15D9">
            <w:rPr>
              <w:rStyle w:val="PlaceholderText"/>
            </w:rPr>
            <w:t>Name of organisation/ group</w:t>
          </w:r>
        </w:sdtContent>
      </w:sdt>
      <w:r w:rsidR="00DC15D9">
        <w:rPr>
          <w:rFonts w:cstheme="minorHAnsi"/>
          <w:b/>
        </w:rPr>
        <w:t>.</w:t>
      </w:r>
    </w:p>
    <w:p w:rsidR="00CE0139" w:rsidRDefault="00CE0139" w:rsidP="005B7017">
      <w:pPr>
        <w:rPr>
          <w:rFonts w:cstheme="minorHAnsi"/>
          <w:b/>
        </w:rPr>
      </w:pPr>
    </w:p>
    <w:tbl>
      <w:tblPr>
        <w:tblStyle w:val="TableGrid"/>
        <w:tblW w:w="100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05"/>
        <w:gridCol w:w="4819"/>
      </w:tblGrid>
      <w:tr w:rsidR="001159F2" w:rsidRPr="00D333EA" w:rsidTr="001159F2">
        <w:tc>
          <w:tcPr>
            <w:tcW w:w="4819" w:type="dxa"/>
            <w:tcBorders>
              <w:bottom w:val="single" w:sz="2" w:space="0" w:color="auto"/>
            </w:tcBorders>
          </w:tcPr>
          <w:p w:rsidR="00CE0139" w:rsidRDefault="00CE0139" w:rsidP="00CE0139">
            <w:pPr>
              <w:spacing w:after="120"/>
              <w:ind w:left="-113" w:right="113"/>
              <w:rPr>
                <w:rStyle w:val="Style3"/>
                <w:i/>
                <w:sz w:val="22"/>
              </w:rPr>
            </w:pPr>
            <w:r w:rsidRPr="00DC15D9">
              <w:rPr>
                <w:rFonts w:asciiTheme="minorHAnsi" w:hAnsiTheme="minorHAnsi"/>
                <w:b/>
                <w:szCs w:val="24"/>
              </w:rPr>
              <w:t>Signed</w:t>
            </w:r>
            <w:r w:rsidRPr="00DC15D9">
              <w:rPr>
                <w:rFonts w:asciiTheme="minorHAnsi" w:hAnsiTheme="minorHAnsi"/>
                <w:szCs w:val="24"/>
              </w:rPr>
              <w:t xml:space="preserve"> </w:t>
            </w:r>
            <w:r w:rsidRPr="00DC15D9">
              <w:rPr>
                <w:rFonts w:asciiTheme="minorHAnsi" w:hAnsiTheme="minorHAnsi"/>
                <w:i/>
                <w:szCs w:val="24"/>
              </w:rPr>
              <w:t xml:space="preserve">for and on behalf of </w:t>
            </w:r>
            <w:sdt>
              <w:sdtPr>
                <w:rPr>
                  <w:rStyle w:val="Style3"/>
                  <w:i/>
                  <w:sz w:val="22"/>
                </w:rPr>
                <w:id w:val="758258081"/>
                <w:placeholder>
                  <w:docPart w:val="8C82FD2CA66044028E5D7883B0C3FBDB"/>
                </w:placeholder>
                <w:temporary/>
                <w:showingPlcHdr/>
                <w15:color w:val="FF0000"/>
              </w:sdtPr>
              <w:sdtEndPr>
                <w:rPr>
                  <w:rStyle w:val="DefaultParagraphFont"/>
                  <w:rFonts w:cstheme="minorHAnsi"/>
                  <w:b/>
                  <w:sz w:val="20"/>
                </w:rPr>
              </w:sdtEndPr>
              <w:sdtContent>
                <w:r w:rsidRPr="00DC15D9">
                  <w:rPr>
                    <w:rStyle w:val="PlaceholderText"/>
                    <w:i/>
                    <w:sz w:val="20"/>
                  </w:rPr>
                  <w:t>Name of organisation/ group</w:t>
                </w:r>
              </w:sdtContent>
            </w:sdt>
            <w:r w:rsidRPr="00DC15D9">
              <w:rPr>
                <w:rStyle w:val="Style3"/>
                <w:i/>
                <w:sz w:val="22"/>
              </w:rPr>
              <w:t xml:space="preserve"> by</w:t>
            </w:r>
            <w:r>
              <w:rPr>
                <w:rStyle w:val="Style3"/>
                <w:i/>
                <w:sz w:val="22"/>
              </w:rPr>
              <w:t>:</w:t>
            </w:r>
          </w:p>
          <w:p w:rsidR="00CE0139" w:rsidRPr="00CE0139" w:rsidRDefault="00CE0139" w:rsidP="00CE0139">
            <w:pPr>
              <w:spacing w:after="120"/>
              <w:ind w:left="-113" w:right="113"/>
              <w:rPr>
                <w:rStyle w:val="Style3"/>
                <w:sz w:val="22"/>
              </w:rPr>
            </w:pPr>
          </w:p>
          <w:p w:rsidR="00CE0139" w:rsidRPr="00CE0139" w:rsidRDefault="00CE0139" w:rsidP="00CE0139">
            <w:pPr>
              <w:spacing w:after="120"/>
              <w:ind w:left="-113" w:right="113"/>
            </w:pPr>
          </w:p>
        </w:tc>
        <w:tc>
          <w:tcPr>
            <w:tcW w:w="405" w:type="dxa"/>
          </w:tcPr>
          <w:p w:rsidR="00CE0139" w:rsidRPr="00DC15D9" w:rsidRDefault="00CE0139" w:rsidP="00CE0139">
            <w:pPr>
              <w:spacing w:after="120"/>
              <w:ind w:left="-113" w:right="113"/>
              <w:rPr>
                <w:rFonts w:asciiTheme="minorHAnsi" w:hAnsiTheme="minorHAnsi"/>
                <w:b/>
                <w:szCs w:val="24"/>
              </w:rPr>
            </w:pPr>
          </w:p>
        </w:tc>
        <w:tc>
          <w:tcPr>
            <w:tcW w:w="4819" w:type="dxa"/>
            <w:tcBorders>
              <w:bottom w:val="single" w:sz="2" w:space="0" w:color="auto"/>
            </w:tcBorders>
          </w:tcPr>
          <w:p w:rsidR="00CE0139" w:rsidRDefault="00CE0139" w:rsidP="00CE0139">
            <w:pPr>
              <w:spacing w:after="120"/>
              <w:ind w:left="-113" w:right="113"/>
              <w:rPr>
                <w:rStyle w:val="Style3"/>
                <w:i/>
                <w:sz w:val="22"/>
              </w:rPr>
            </w:pPr>
            <w:r w:rsidRPr="00DC15D9">
              <w:rPr>
                <w:rFonts w:asciiTheme="minorHAnsi" w:hAnsiTheme="minorHAnsi"/>
                <w:b/>
                <w:szCs w:val="24"/>
              </w:rPr>
              <w:t>Signed</w:t>
            </w:r>
            <w:r w:rsidRPr="00DC15D9">
              <w:rPr>
                <w:rFonts w:asciiTheme="minorHAnsi" w:hAnsiTheme="minorHAnsi"/>
                <w:szCs w:val="24"/>
              </w:rPr>
              <w:t xml:space="preserve"> </w:t>
            </w:r>
            <w:r w:rsidRPr="00DC15D9">
              <w:rPr>
                <w:rFonts w:asciiTheme="minorHAnsi" w:hAnsiTheme="minorHAnsi"/>
                <w:i/>
                <w:szCs w:val="24"/>
              </w:rPr>
              <w:t xml:space="preserve">for and on behalf of </w:t>
            </w:r>
            <w:sdt>
              <w:sdtPr>
                <w:rPr>
                  <w:rStyle w:val="Style3"/>
                  <w:i/>
                  <w:sz w:val="22"/>
                </w:rPr>
                <w:id w:val="-272171641"/>
                <w:placeholder>
                  <w:docPart w:val="FA996D8E7F5A4FAABCFC7FF44980D22D"/>
                </w:placeholder>
                <w:temporary/>
                <w:showingPlcHdr/>
                <w15:color w:val="FF0000"/>
              </w:sdtPr>
              <w:sdtEndPr>
                <w:rPr>
                  <w:rStyle w:val="DefaultParagraphFont"/>
                  <w:rFonts w:cstheme="minorHAnsi"/>
                  <w:b/>
                  <w:sz w:val="20"/>
                </w:rPr>
              </w:sdtEndPr>
              <w:sdtContent>
                <w:r w:rsidRPr="00DC15D9">
                  <w:rPr>
                    <w:rStyle w:val="PlaceholderText"/>
                    <w:i/>
                    <w:sz w:val="20"/>
                  </w:rPr>
                  <w:t>Name of organisation/ group</w:t>
                </w:r>
              </w:sdtContent>
            </w:sdt>
            <w:r w:rsidRPr="00DC15D9">
              <w:rPr>
                <w:rStyle w:val="Style3"/>
                <w:i/>
                <w:sz w:val="22"/>
              </w:rPr>
              <w:t xml:space="preserve"> by</w:t>
            </w:r>
            <w:r>
              <w:rPr>
                <w:rStyle w:val="Style3"/>
                <w:i/>
                <w:sz w:val="22"/>
              </w:rPr>
              <w:t>:</w:t>
            </w:r>
          </w:p>
          <w:p w:rsidR="00CE0139" w:rsidRPr="00CE0139" w:rsidRDefault="00CE0139" w:rsidP="00CE0139">
            <w:pPr>
              <w:spacing w:after="120"/>
              <w:ind w:left="-113" w:right="113"/>
              <w:rPr>
                <w:rStyle w:val="Style3"/>
                <w:sz w:val="22"/>
              </w:rPr>
            </w:pPr>
          </w:p>
          <w:p w:rsidR="00CE0139" w:rsidRPr="00CE0139" w:rsidRDefault="00CE0139" w:rsidP="00CE0139">
            <w:pPr>
              <w:spacing w:after="120"/>
              <w:ind w:left="-113" w:right="113"/>
            </w:pPr>
          </w:p>
        </w:tc>
      </w:tr>
      <w:tr w:rsidR="001159F2" w:rsidRPr="00CE0139" w:rsidTr="001159F2">
        <w:tc>
          <w:tcPr>
            <w:tcW w:w="4819" w:type="dxa"/>
            <w:tcBorders>
              <w:top w:val="single" w:sz="2" w:space="0" w:color="auto"/>
              <w:bottom w:val="single" w:sz="2" w:space="0" w:color="auto"/>
            </w:tcBorders>
          </w:tcPr>
          <w:p w:rsidR="00CE0139" w:rsidRDefault="00CE0139" w:rsidP="00CE0139">
            <w:pPr>
              <w:spacing w:after="120"/>
              <w:ind w:left="-113" w:right="113"/>
              <w:rPr>
                <w:rFonts w:asciiTheme="minorHAnsi" w:hAnsiTheme="minorHAnsi"/>
                <w:szCs w:val="24"/>
              </w:rPr>
            </w:pPr>
            <w:r>
              <w:rPr>
                <w:rFonts w:asciiTheme="minorHAnsi" w:hAnsiTheme="minorHAnsi"/>
                <w:szCs w:val="24"/>
              </w:rPr>
              <w:t xml:space="preserve"> </w:t>
            </w:r>
            <w:r w:rsidRPr="00CE0139">
              <w:rPr>
                <w:rFonts w:asciiTheme="minorHAnsi" w:hAnsiTheme="minorHAnsi"/>
                <w:szCs w:val="24"/>
              </w:rPr>
              <w:t>Name</w:t>
            </w:r>
          </w:p>
          <w:p w:rsidR="00CE0139" w:rsidRDefault="00CE0139" w:rsidP="00CE0139">
            <w:pPr>
              <w:spacing w:after="120"/>
              <w:ind w:left="-113" w:right="113"/>
              <w:rPr>
                <w:rFonts w:asciiTheme="minorHAnsi" w:hAnsiTheme="minorHAnsi"/>
                <w:szCs w:val="24"/>
              </w:rPr>
            </w:pPr>
          </w:p>
          <w:p w:rsidR="00CE0139" w:rsidRPr="00CE0139" w:rsidRDefault="00CE0139" w:rsidP="00CE0139">
            <w:pPr>
              <w:spacing w:after="120"/>
              <w:ind w:left="-113" w:right="113"/>
              <w:rPr>
                <w:rFonts w:asciiTheme="minorHAnsi" w:hAnsiTheme="minorHAnsi"/>
                <w:szCs w:val="24"/>
              </w:rPr>
            </w:pPr>
          </w:p>
        </w:tc>
        <w:tc>
          <w:tcPr>
            <w:tcW w:w="405" w:type="dxa"/>
          </w:tcPr>
          <w:p w:rsidR="00CE0139" w:rsidRPr="00CE0139" w:rsidRDefault="00CE0139" w:rsidP="00CE0139">
            <w:pPr>
              <w:spacing w:after="120"/>
              <w:ind w:left="-113" w:right="113"/>
              <w:rPr>
                <w:rFonts w:asciiTheme="minorHAnsi" w:hAnsiTheme="minorHAnsi"/>
                <w:szCs w:val="24"/>
              </w:rPr>
            </w:pPr>
          </w:p>
        </w:tc>
        <w:tc>
          <w:tcPr>
            <w:tcW w:w="4819" w:type="dxa"/>
            <w:tcBorders>
              <w:top w:val="single" w:sz="2" w:space="0" w:color="auto"/>
              <w:bottom w:val="single" w:sz="2" w:space="0" w:color="auto"/>
            </w:tcBorders>
          </w:tcPr>
          <w:p w:rsidR="00CE0139" w:rsidRDefault="00CE0139" w:rsidP="00CE0139">
            <w:pPr>
              <w:spacing w:after="120"/>
              <w:ind w:left="-113" w:right="113"/>
              <w:rPr>
                <w:rFonts w:asciiTheme="minorHAnsi" w:hAnsiTheme="minorHAnsi"/>
                <w:szCs w:val="24"/>
              </w:rPr>
            </w:pPr>
            <w:r w:rsidRPr="00CE0139">
              <w:rPr>
                <w:rFonts w:asciiTheme="minorHAnsi" w:hAnsiTheme="minorHAnsi"/>
                <w:szCs w:val="24"/>
              </w:rPr>
              <w:t>Name</w:t>
            </w:r>
          </w:p>
          <w:p w:rsidR="00CE0139" w:rsidRDefault="00CE0139" w:rsidP="00CE0139">
            <w:pPr>
              <w:spacing w:after="120"/>
              <w:ind w:left="-113" w:right="113"/>
              <w:rPr>
                <w:rFonts w:asciiTheme="minorHAnsi" w:hAnsiTheme="minorHAnsi"/>
                <w:szCs w:val="24"/>
              </w:rPr>
            </w:pPr>
          </w:p>
          <w:p w:rsidR="00CE0139" w:rsidRPr="00CE0139" w:rsidRDefault="00CE0139" w:rsidP="00CE0139">
            <w:pPr>
              <w:spacing w:after="120"/>
              <w:ind w:left="-113" w:right="113"/>
              <w:rPr>
                <w:rFonts w:asciiTheme="minorHAnsi" w:hAnsiTheme="minorHAnsi"/>
                <w:szCs w:val="24"/>
              </w:rPr>
            </w:pPr>
          </w:p>
        </w:tc>
      </w:tr>
      <w:tr w:rsidR="001159F2" w:rsidRPr="00CE0139" w:rsidTr="001159F2">
        <w:tc>
          <w:tcPr>
            <w:tcW w:w="4819" w:type="dxa"/>
            <w:tcBorders>
              <w:top w:val="single" w:sz="2" w:space="0" w:color="auto"/>
              <w:bottom w:val="single" w:sz="2" w:space="0" w:color="auto"/>
            </w:tcBorders>
          </w:tcPr>
          <w:p w:rsidR="00CE0139" w:rsidRDefault="00CE0139" w:rsidP="00CE0139">
            <w:pPr>
              <w:spacing w:after="120"/>
              <w:ind w:left="-113" w:right="113"/>
              <w:rPr>
                <w:rFonts w:asciiTheme="minorHAnsi" w:hAnsiTheme="minorHAnsi"/>
                <w:szCs w:val="24"/>
              </w:rPr>
            </w:pPr>
            <w:r>
              <w:rPr>
                <w:rFonts w:asciiTheme="minorHAnsi" w:hAnsiTheme="minorHAnsi"/>
                <w:szCs w:val="24"/>
              </w:rPr>
              <w:t>Signature</w:t>
            </w:r>
          </w:p>
          <w:p w:rsidR="00CE0139" w:rsidRDefault="00CE0139" w:rsidP="00CE0139">
            <w:pPr>
              <w:spacing w:after="120"/>
              <w:ind w:left="-113" w:right="113"/>
              <w:rPr>
                <w:rFonts w:asciiTheme="minorHAnsi" w:hAnsiTheme="minorHAnsi"/>
                <w:szCs w:val="24"/>
              </w:rPr>
            </w:pPr>
          </w:p>
          <w:p w:rsidR="00CE0139" w:rsidRPr="00CE0139" w:rsidRDefault="00CE0139" w:rsidP="00CE0139">
            <w:pPr>
              <w:spacing w:after="120"/>
              <w:ind w:left="-113" w:right="113"/>
              <w:rPr>
                <w:rFonts w:asciiTheme="minorHAnsi" w:hAnsiTheme="minorHAnsi"/>
                <w:szCs w:val="24"/>
              </w:rPr>
            </w:pPr>
          </w:p>
        </w:tc>
        <w:tc>
          <w:tcPr>
            <w:tcW w:w="405" w:type="dxa"/>
          </w:tcPr>
          <w:p w:rsidR="00CE0139" w:rsidRDefault="00CE0139" w:rsidP="00CE0139">
            <w:pPr>
              <w:spacing w:after="120"/>
              <w:ind w:left="-113" w:right="113"/>
              <w:rPr>
                <w:rFonts w:asciiTheme="minorHAnsi" w:hAnsiTheme="minorHAnsi"/>
                <w:szCs w:val="24"/>
              </w:rPr>
            </w:pPr>
          </w:p>
        </w:tc>
        <w:tc>
          <w:tcPr>
            <w:tcW w:w="4819" w:type="dxa"/>
            <w:tcBorders>
              <w:top w:val="single" w:sz="2" w:space="0" w:color="auto"/>
              <w:bottom w:val="single" w:sz="2" w:space="0" w:color="auto"/>
            </w:tcBorders>
          </w:tcPr>
          <w:p w:rsidR="00CE0139" w:rsidRDefault="00CE0139" w:rsidP="00CE0139">
            <w:pPr>
              <w:spacing w:after="120"/>
              <w:ind w:left="-113" w:right="113"/>
              <w:rPr>
                <w:rFonts w:asciiTheme="minorHAnsi" w:hAnsiTheme="minorHAnsi"/>
                <w:szCs w:val="24"/>
              </w:rPr>
            </w:pPr>
            <w:r>
              <w:rPr>
                <w:rFonts w:asciiTheme="minorHAnsi" w:hAnsiTheme="minorHAnsi"/>
                <w:szCs w:val="24"/>
              </w:rPr>
              <w:t>Signature</w:t>
            </w:r>
          </w:p>
          <w:p w:rsidR="00CE0139" w:rsidRDefault="00CE0139" w:rsidP="00CE0139">
            <w:pPr>
              <w:spacing w:after="120"/>
              <w:ind w:left="-113" w:right="113"/>
              <w:rPr>
                <w:rFonts w:asciiTheme="minorHAnsi" w:hAnsiTheme="minorHAnsi"/>
                <w:szCs w:val="24"/>
              </w:rPr>
            </w:pPr>
          </w:p>
          <w:p w:rsidR="00CE0139" w:rsidRPr="00CE0139" w:rsidRDefault="00CE0139" w:rsidP="00CE0139">
            <w:pPr>
              <w:spacing w:after="120"/>
              <w:ind w:left="-113" w:right="113"/>
              <w:rPr>
                <w:rFonts w:asciiTheme="minorHAnsi" w:hAnsiTheme="minorHAnsi"/>
                <w:szCs w:val="24"/>
              </w:rPr>
            </w:pPr>
          </w:p>
        </w:tc>
      </w:tr>
      <w:tr w:rsidR="001159F2" w:rsidRPr="00CE0139" w:rsidTr="001159F2">
        <w:tc>
          <w:tcPr>
            <w:tcW w:w="4819" w:type="dxa"/>
            <w:tcBorders>
              <w:top w:val="single" w:sz="2" w:space="0" w:color="auto"/>
            </w:tcBorders>
          </w:tcPr>
          <w:p w:rsidR="00CE0139" w:rsidRPr="00CE0139" w:rsidRDefault="00CE0139" w:rsidP="00CE0139">
            <w:pPr>
              <w:spacing w:after="120"/>
              <w:ind w:left="-113" w:right="113"/>
              <w:rPr>
                <w:rFonts w:asciiTheme="minorHAnsi" w:hAnsiTheme="minorHAnsi"/>
                <w:szCs w:val="24"/>
              </w:rPr>
            </w:pPr>
            <w:r>
              <w:rPr>
                <w:rFonts w:asciiTheme="minorHAnsi" w:hAnsiTheme="minorHAnsi"/>
                <w:szCs w:val="24"/>
              </w:rPr>
              <w:t>Date</w:t>
            </w:r>
          </w:p>
        </w:tc>
        <w:tc>
          <w:tcPr>
            <w:tcW w:w="405" w:type="dxa"/>
          </w:tcPr>
          <w:p w:rsidR="00CE0139" w:rsidRDefault="00CE0139" w:rsidP="00CE0139">
            <w:pPr>
              <w:spacing w:after="120"/>
              <w:ind w:left="-113" w:right="113"/>
              <w:rPr>
                <w:rFonts w:asciiTheme="minorHAnsi" w:hAnsiTheme="minorHAnsi"/>
                <w:szCs w:val="24"/>
              </w:rPr>
            </w:pPr>
          </w:p>
        </w:tc>
        <w:tc>
          <w:tcPr>
            <w:tcW w:w="4819" w:type="dxa"/>
            <w:tcBorders>
              <w:top w:val="single" w:sz="2" w:space="0" w:color="auto"/>
            </w:tcBorders>
          </w:tcPr>
          <w:p w:rsidR="00CE0139" w:rsidRPr="00CE0139" w:rsidRDefault="00CE0139" w:rsidP="00CE0139">
            <w:pPr>
              <w:spacing w:after="120"/>
              <w:ind w:left="-113" w:right="113"/>
              <w:rPr>
                <w:rFonts w:asciiTheme="minorHAnsi" w:hAnsiTheme="minorHAnsi"/>
                <w:szCs w:val="24"/>
              </w:rPr>
            </w:pPr>
            <w:r>
              <w:rPr>
                <w:rFonts w:asciiTheme="minorHAnsi" w:hAnsiTheme="minorHAnsi"/>
                <w:szCs w:val="24"/>
              </w:rPr>
              <w:t>Date</w:t>
            </w:r>
          </w:p>
        </w:tc>
      </w:tr>
    </w:tbl>
    <w:p w:rsidR="00CE0139" w:rsidRDefault="00CE0139" w:rsidP="005B7017">
      <w:pPr>
        <w:rPr>
          <w:rFonts w:cstheme="minorHAnsi"/>
          <w:b/>
        </w:rPr>
      </w:pPr>
    </w:p>
    <w:p w:rsidR="001159F2" w:rsidRDefault="001159F2" w:rsidP="005B7017">
      <w:pPr>
        <w:rPr>
          <w:rFonts w:cstheme="minorHAnsi"/>
          <w:b/>
        </w:rPr>
      </w:pPr>
    </w:p>
    <w:tbl>
      <w:tblPr>
        <w:tblStyle w:val="TableGrid"/>
        <w:tblW w:w="100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05"/>
        <w:gridCol w:w="4819"/>
      </w:tblGrid>
      <w:tr w:rsidR="001159F2" w:rsidRPr="00D333EA" w:rsidTr="00281627">
        <w:tc>
          <w:tcPr>
            <w:tcW w:w="4819" w:type="dxa"/>
            <w:tcBorders>
              <w:bottom w:val="single" w:sz="2" w:space="0" w:color="auto"/>
            </w:tcBorders>
          </w:tcPr>
          <w:p w:rsidR="001159F2" w:rsidRDefault="001159F2" w:rsidP="00281627">
            <w:pPr>
              <w:spacing w:after="120"/>
              <w:ind w:left="-113" w:right="113"/>
              <w:rPr>
                <w:rStyle w:val="Style3"/>
                <w:i/>
                <w:sz w:val="22"/>
              </w:rPr>
            </w:pPr>
            <w:r w:rsidRPr="00DC15D9">
              <w:rPr>
                <w:rFonts w:asciiTheme="minorHAnsi" w:hAnsiTheme="minorHAnsi"/>
                <w:b/>
                <w:szCs w:val="24"/>
              </w:rPr>
              <w:t>Signed</w:t>
            </w:r>
            <w:r w:rsidRPr="00DC15D9">
              <w:rPr>
                <w:rFonts w:asciiTheme="minorHAnsi" w:hAnsiTheme="minorHAnsi"/>
                <w:szCs w:val="24"/>
              </w:rPr>
              <w:t xml:space="preserve"> </w:t>
            </w:r>
            <w:r w:rsidRPr="00DC15D9">
              <w:rPr>
                <w:rFonts w:asciiTheme="minorHAnsi" w:hAnsiTheme="minorHAnsi"/>
                <w:i/>
                <w:szCs w:val="24"/>
              </w:rPr>
              <w:t xml:space="preserve">for and on behalf of </w:t>
            </w:r>
            <w:sdt>
              <w:sdtPr>
                <w:rPr>
                  <w:rStyle w:val="Style3"/>
                  <w:i/>
                  <w:sz w:val="22"/>
                </w:rPr>
                <w:id w:val="-1882088465"/>
                <w:placeholder>
                  <w:docPart w:val="E230B2D174184148A41F1EAB2C25EC59"/>
                </w:placeholder>
                <w:temporary/>
                <w:showingPlcHdr/>
                <w15:color w:val="FF0000"/>
              </w:sdtPr>
              <w:sdtEndPr>
                <w:rPr>
                  <w:rStyle w:val="DefaultParagraphFont"/>
                  <w:rFonts w:cstheme="minorHAnsi"/>
                  <w:b/>
                  <w:sz w:val="20"/>
                </w:rPr>
              </w:sdtEndPr>
              <w:sdtContent>
                <w:r w:rsidRPr="00DC15D9">
                  <w:rPr>
                    <w:rStyle w:val="PlaceholderText"/>
                    <w:i/>
                    <w:sz w:val="20"/>
                  </w:rPr>
                  <w:t>Name of organisation/ group</w:t>
                </w:r>
              </w:sdtContent>
            </w:sdt>
            <w:r w:rsidRPr="00DC15D9">
              <w:rPr>
                <w:rStyle w:val="Style3"/>
                <w:i/>
                <w:sz w:val="22"/>
              </w:rPr>
              <w:t xml:space="preserve"> by</w:t>
            </w:r>
            <w:r>
              <w:rPr>
                <w:rStyle w:val="Style3"/>
                <w:i/>
                <w:sz w:val="22"/>
              </w:rPr>
              <w:t>:</w:t>
            </w:r>
          </w:p>
          <w:p w:rsidR="001159F2" w:rsidRPr="00CE0139" w:rsidRDefault="001159F2" w:rsidP="00281627">
            <w:pPr>
              <w:spacing w:after="120"/>
              <w:ind w:left="-113" w:right="113"/>
              <w:rPr>
                <w:rStyle w:val="Style3"/>
                <w:sz w:val="22"/>
              </w:rPr>
            </w:pPr>
          </w:p>
          <w:p w:rsidR="001159F2" w:rsidRPr="00CE0139" w:rsidRDefault="001159F2" w:rsidP="00281627">
            <w:pPr>
              <w:spacing w:after="120"/>
              <w:ind w:left="-113" w:right="113"/>
            </w:pPr>
          </w:p>
        </w:tc>
        <w:tc>
          <w:tcPr>
            <w:tcW w:w="405" w:type="dxa"/>
          </w:tcPr>
          <w:p w:rsidR="001159F2" w:rsidRPr="00DC15D9" w:rsidRDefault="001159F2" w:rsidP="00281627">
            <w:pPr>
              <w:spacing w:after="120"/>
              <w:ind w:left="-113" w:right="113"/>
              <w:rPr>
                <w:rFonts w:asciiTheme="minorHAnsi" w:hAnsiTheme="minorHAnsi"/>
                <w:b/>
                <w:szCs w:val="24"/>
              </w:rPr>
            </w:pPr>
          </w:p>
        </w:tc>
        <w:tc>
          <w:tcPr>
            <w:tcW w:w="4819" w:type="dxa"/>
            <w:tcBorders>
              <w:bottom w:val="single" w:sz="2" w:space="0" w:color="auto"/>
            </w:tcBorders>
          </w:tcPr>
          <w:p w:rsidR="001159F2" w:rsidRDefault="001159F2" w:rsidP="00281627">
            <w:pPr>
              <w:spacing w:after="120"/>
              <w:ind w:left="-113" w:right="113"/>
              <w:rPr>
                <w:rStyle w:val="Style3"/>
                <w:i/>
                <w:sz w:val="22"/>
              </w:rPr>
            </w:pPr>
            <w:r w:rsidRPr="00DC15D9">
              <w:rPr>
                <w:rFonts w:asciiTheme="minorHAnsi" w:hAnsiTheme="minorHAnsi"/>
                <w:b/>
                <w:szCs w:val="24"/>
              </w:rPr>
              <w:t>Signed</w:t>
            </w:r>
            <w:r w:rsidRPr="00DC15D9">
              <w:rPr>
                <w:rFonts w:asciiTheme="minorHAnsi" w:hAnsiTheme="minorHAnsi"/>
                <w:szCs w:val="24"/>
              </w:rPr>
              <w:t xml:space="preserve"> </w:t>
            </w:r>
            <w:r w:rsidRPr="00DC15D9">
              <w:rPr>
                <w:rFonts w:asciiTheme="minorHAnsi" w:hAnsiTheme="minorHAnsi"/>
                <w:i/>
                <w:szCs w:val="24"/>
              </w:rPr>
              <w:t xml:space="preserve">for and on behalf of </w:t>
            </w:r>
            <w:r>
              <w:rPr>
                <w:rStyle w:val="Style3"/>
                <w:i/>
                <w:sz w:val="22"/>
              </w:rPr>
              <w:t xml:space="preserve">Northern Territory </w:t>
            </w:r>
            <w:proofErr w:type="spellStart"/>
            <w:r>
              <w:rPr>
                <w:rStyle w:val="Style3"/>
                <w:i/>
                <w:sz w:val="22"/>
              </w:rPr>
              <w:t>Governent</w:t>
            </w:r>
            <w:proofErr w:type="spellEnd"/>
            <w:r w:rsidRPr="00DC15D9">
              <w:rPr>
                <w:rStyle w:val="Style3"/>
                <w:i/>
                <w:sz w:val="22"/>
              </w:rPr>
              <w:t xml:space="preserve"> by</w:t>
            </w:r>
            <w:r>
              <w:rPr>
                <w:rStyle w:val="Style3"/>
                <w:i/>
                <w:sz w:val="22"/>
              </w:rPr>
              <w:t>:</w:t>
            </w:r>
          </w:p>
          <w:p w:rsidR="001159F2" w:rsidRPr="00CE0139" w:rsidRDefault="001159F2" w:rsidP="00281627">
            <w:pPr>
              <w:spacing w:after="120"/>
              <w:ind w:left="-113" w:right="113"/>
              <w:rPr>
                <w:rStyle w:val="Style3"/>
                <w:sz w:val="22"/>
              </w:rPr>
            </w:pPr>
          </w:p>
          <w:p w:rsidR="001159F2" w:rsidRPr="00CE0139" w:rsidRDefault="001159F2" w:rsidP="00281627">
            <w:pPr>
              <w:spacing w:after="120"/>
              <w:ind w:left="-113" w:right="113"/>
            </w:pPr>
          </w:p>
        </w:tc>
      </w:tr>
      <w:tr w:rsidR="001159F2" w:rsidRPr="00CE0139" w:rsidTr="00281627">
        <w:tc>
          <w:tcPr>
            <w:tcW w:w="4819" w:type="dxa"/>
            <w:tcBorders>
              <w:top w:val="single" w:sz="2" w:space="0" w:color="auto"/>
              <w:bottom w:val="single" w:sz="2" w:space="0" w:color="auto"/>
            </w:tcBorders>
          </w:tcPr>
          <w:p w:rsidR="001159F2" w:rsidRDefault="001159F2" w:rsidP="00281627">
            <w:pPr>
              <w:spacing w:after="120"/>
              <w:ind w:left="-113" w:right="113"/>
              <w:rPr>
                <w:rFonts w:asciiTheme="minorHAnsi" w:hAnsiTheme="minorHAnsi"/>
                <w:szCs w:val="24"/>
              </w:rPr>
            </w:pPr>
            <w:r>
              <w:rPr>
                <w:rFonts w:asciiTheme="minorHAnsi" w:hAnsiTheme="minorHAnsi"/>
                <w:szCs w:val="24"/>
              </w:rPr>
              <w:t xml:space="preserve"> </w:t>
            </w:r>
            <w:r w:rsidRPr="00CE0139">
              <w:rPr>
                <w:rFonts w:asciiTheme="minorHAnsi" w:hAnsiTheme="minorHAnsi"/>
                <w:szCs w:val="24"/>
              </w:rPr>
              <w:t>Name</w:t>
            </w:r>
          </w:p>
          <w:p w:rsidR="001159F2" w:rsidRDefault="001159F2" w:rsidP="00281627">
            <w:pPr>
              <w:spacing w:after="120"/>
              <w:ind w:left="-113" w:right="113"/>
              <w:rPr>
                <w:rFonts w:asciiTheme="minorHAnsi" w:hAnsiTheme="minorHAnsi"/>
                <w:szCs w:val="24"/>
              </w:rPr>
            </w:pPr>
          </w:p>
          <w:p w:rsidR="001159F2" w:rsidRPr="00CE0139" w:rsidRDefault="001159F2" w:rsidP="00281627">
            <w:pPr>
              <w:spacing w:after="120"/>
              <w:ind w:left="-113" w:right="113"/>
              <w:rPr>
                <w:rFonts w:asciiTheme="minorHAnsi" w:hAnsiTheme="minorHAnsi"/>
                <w:szCs w:val="24"/>
              </w:rPr>
            </w:pPr>
          </w:p>
        </w:tc>
        <w:tc>
          <w:tcPr>
            <w:tcW w:w="405" w:type="dxa"/>
          </w:tcPr>
          <w:p w:rsidR="001159F2" w:rsidRPr="00CE0139" w:rsidRDefault="001159F2" w:rsidP="00281627">
            <w:pPr>
              <w:spacing w:after="120"/>
              <w:ind w:left="-113" w:right="113"/>
              <w:rPr>
                <w:rFonts w:asciiTheme="minorHAnsi" w:hAnsiTheme="minorHAnsi"/>
                <w:szCs w:val="24"/>
              </w:rPr>
            </w:pPr>
          </w:p>
        </w:tc>
        <w:tc>
          <w:tcPr>
            <w:tcW w:w="4819" w:type="dxa"/>
            <w:tcBorders>
              <w:top w:val="single" w:sz="2" w:space="0" w:color="auto"/>
              <w:bottom w:val="single" w:sz="2" w:space="0" w:color="auto"/>
            </w:tcBorders>
          </w:tcPr>
          <w:p w:rsidR="001159F2" w:rsidRPr="001159F2" w:rsidRDefault="001159F2" w:rsidP="001159F2">
            <w:pPr>
              <w:spacing w:after="0"/>
              <w:ind w:left="-113" w:right="113"/>
              <w:rPr>
                <w:rFonts w:asciiTheme="minorHAnsi" w:hAnsiTheme="minorHAnsi"/>
                <w:b/>
                <w:szCs w:val="24"/>
              </w:rPr>
            </w:pPr>
            <w:r w:rsidRPr="001159F2">
              <w:rPr>
                <w:rFonts w:asciiTheme="minorHAnsi" w:hAnsiTheme="minorHAnsi"/>
                <w:b/>
                <w:szCs w:val="24"/>
              </w:rPr>
              <w:t xml:space="preserve">The Hon Selena </w:t>
            </w:r>
            <w:proofErr w:type="spellStart"/>
            <w:r w:rsidRPr="001159F2">
              <w:rPr>
                <w:rFonts w:asciiTheme="minorHAnsi" w:hAnsiTheme="minorHAnsi"/>
                <w:b/>
                <w:szCs w:val="24"/>
              </w:rPr>
              <w:t>Uibo</w:t>
            </w:r>
            <w:proofErr w:type="spellEnd"/>
            <w:r w:rsidRPr="001159F2">
              <w:rPr>
                <w:rFonts w:asciiTheme="minorHAnsi" w:hAnsiTheme="minorHAnsi"/>
                <w:b/>
                <w:szCs w:val="24"/>
              </w:rPr>
              <w:t xml:space="preserve"> MLA</w:t>
            </w:r>
          </w:p>
          <w:p w:rsidR="001159F2" w:rsidRDefault="001159F2" w:rsidP="00281627">
            <w:pPr>
              <w:spacing w:after="120"/>
              <w:ind w:left="-113" w:right="113"/>
              <w:rPr>
                <w:rFonts w:asciiTheme="minorHAnsi" w:hAnsiTheme="minorHAnsi"/>
                <w:szCs w:val="24"/>
              </w:rPr>
            </w:pPr>
            <w:r>
              <w:rPr>
                <w:rFonts w:asciiTheme="minorHAnsi" w:hAnsiTheme="minorHAnsi"/>
                <w:szCs w:val="24"/>
              </w:rPr>
              <w:t>Minister for Local Decision Making</w:t>
            </w:r>
          </w:p>
          <w:p w:rsidR="001159F2" w:rsidRDefault="001159F2" w:rsidP="00281627">
            <w:pPr>
              <w:spacing w:after="120"/>
              <w:ind w:left="-113" w:right="113"/>
              <w:rPr>
                <w:rFonts w:asciiTheme="minorHAnsi" w:hAnsiTheme="minorHAnsi"/>
                <w:szCs w:val="24"/>
              </w:rPr>
            </w:pPr>
          </w:p>
          <w:p w:rsidR="001159F2" w:rsidRPr="00CE0139" w:rsidRDefault="001159F2" w:rsidP="00281627">
            <w:pPr>
              <w:spacing w:after="120"/>
              <w:ind w:left="-113" w:right="113"/>
              <w:rPr>
                <w:rFonts w:asciiTheme="minorHAnsi" w:hAnsiTheme="minorHAnsi"/>
                <w:szCs w:val="24"/>
              </w:rPr>
            </w:pPr>
          </w:p>
        </w:tc>
      </w:tr>
      <w:tr w:rsidR="001159F2" w:rsidRPr="00CE0139" w:rsidTr="00281627">
        <w:tc>
          <w:tcPr>
            <w:tcW w:w="4819" w:type="dxa"/>
            <w:tcBorders>
              <w:top w:val="single" w:sz="2" w:space="0" w:color="auto"/>
              <w:bottom w:val="single" w:sz="2" w:space="0" w:color="auto"/>
            </w:tcBorders>
          </w:tcPr>
          <w:p w:rsidR="001159F2" w:rsidRDefault="001159F2" w:rsidP="00281627">
            <w:pPr>
              <w:spacing w:after="120"/>
              <w:ind w:left="-113" w:right="113"/>
              <w:rPr>
                <w:rFonts w:asciiTheme="minorHAnsi" w:hAnsiTheme="minorHAnsi"/>
                <w:szCs w:val="24"/>
              </w:rPr>
            </w:pPr>
            <w:r>
              <w:rPr>
                <w:rFonts w:asciiTheme="minorHAnsi" w:hAnsiTheme="minorHAnsi"/>
                <w:szCs w:val="24"/>
              </w:rPr>
              <w:t>Signature</w:t>
            </w:r>
          </w:p>
          <w:p w:rsidR="001159F2" w:rsidRDefault="001159F2" w:rsidP="00281627">
            <w:pPr>
              <w:spacing w:after="120"/>
              <w:ind w:left="-113" w:right="113"/>
              <w:rPr>
                <w:rFonts w:asciiTheme="minorHAnsi" w:hAnsiTheme="minorHAnsi"/>
                <w:szCs w:val="24"/>
              </w:rPr>
            </w:pPr>
          </w:p>
          <w:p w:rsidR="001159F2" w:rsidRPr="00CE0139" w:rsidRDefault="001159F2" w:rsidP="00281627">
            <w:pPr>
              <w:spacing w:after="120"/>
              <w:ind w:left="-113" w:right="113"/>
              <w:rPr>
                <w:rFonts w:asciiTheme="minorHAnsi" w:hAnsiTheme="minorHAnsi"/>
                <w:szCs w:val="24"/>
              </w:rPr>
            </w:pPr>
          </w:p>
        </w:tc>
        <w:tc>
          <w:tcPr>
            <w:tcW w:w="405" w:type="dxa"/>
          </w:tcPr>
          <w:p w:rsidR="001159F2" w:rsidRDefault="001159F2" w:rsidP="00281627">
            <w:pPr>
              <w:spacing w:after="120"/>
              <w:ind w:left="-113" w:right="113"/>
              <w:rPr>
                <w:rFonts w:asciiTheme="minorHAnsi" w:hAnsiTheme="minorHAnsi"/>
                <w:szCs w:val="24"/>
              </w:rPr>
            </w:pPr>
          </w:p>
        </w:tc>
        <w:tc>
          <w:tcPr>
            <w:tcW w:w="4819" w:type="dxa"/>
            <w:tcBorders>
              <w:top w:val="single" w:sz="2" w:space="0" w:color="auto"/>
              <w:bottom w:val="single" w:sz="2" w:space="0" w:color="auto"/>
            </w:tcBorders>
          </w:tcPr>
          <w:p w:rsidR="001159F2" w:rsidRDefault="001159F2" w:rsidP="00281627">
            <w:pPr>
              <w:spacing w:after="120"/>
              <w:ind w:left="-113" w:right="113"/>
              <w:rPr>
                <w:rFonts w:asciiTheme="minorHAnsi" w:hAnsiTheme="minorHAnsi"/>
                <w:szCs w:val="24"/>
              </w:rPr>
            </w:pPr>
            <w:r>
              <w:rPr>
                <w:rFonts w:asciiTheme="minorHAnsi" w:hAnsiTheme="minorHAnsi"/>
                <w:szCs w:val="24"/>
              </w:rPr>
              <w:t>Signature</w:t>
            </w:r>
          </w:p>
          <w:p w:rsidR="001159F2" w:rsidRDefault="001159F2" w:rsidP="00281627">
            <w:pPr>
              <w:spacing w:after="120"/>
              <w:ind w:left="-113" w:right="113"/>
              <w:rPr>
                <w:rFonts w:asciiTheme="minorHAnsi" w:hAnsiTheme="minorHAnsi"/>
                <w:szCs w:val="24"/>
              </w:rPr>
            </w:pPr>
          </w:p>
          <w:p w:rsidR="001159F2" w:rsidRPr="00CE0139" w:rsidRDefault="001159F2" w:rsidP="00281627">
            <w:pPr>
              <w:spacing w:after="120"/>
              <w:ind w:left="-113" w:right="113"/>
              <w:rPr>
                <w:rFonts w:asciiTheme="minorHAnsi" w:hAnsiTheme="minorHAnsi"/>
                <w:szCs w:val="24"/>
              </w:rPr>
            </w:pPr>
          </w:p>
        </w:tc>
      </w:tr>
      <w:tr w:rsidR="001159F2" w:rsidRPr="00CE0139" w:rsidTr="00281627">
        <w:tc>
          <w:tcPr>
            <w:tcW w:w="4819" w:type="dxa"/>
            <w:tcBorders>
              <w:top w:val="single" w:sz="2" w:space="0" w:color="auto"/>
            </w:tcBorders>
          </w:tcPr>
          <w:p w:rsidR="001159F2" w:rsidRPr="00CE0139" w:rsidRDefault="001159F2" w:rsidP="00281627">
            <w:pPr>
              <w:spacing w:after="120"/>
              <w:ind w:left="-113" w:right="113"/>
              <w:rPr>
                <w:rFonts w:asciiTheme="minorHAnsi" w:hAnsiTheme="minorHAnsi"/>
                <w:szCs w:val="24"/>
              </w:rPr>
            </w:pPr>
            <w:r>
              <w:rPr>
                <w:rFonts w:asciiTheme="minorHAnsi" w:hAnsiTheme="minorHAnsi"/>
                <w:szCs w:val="24"/>
              </w:rPr>
              <w:t>Date</w:t>
            </w:r>
          </w:p>
        </w:tc>
        <w:tc>
          <w:tcPr>
            <w:tcW w:w="405" w:type="dxa"/>
          </w:tcPr>
          <w:p w:rsidR="001159F2" w:rsidRDefault="001159F2" w:rsidP="00281627">
            <w:pPr>
              <w:spacing w:after="120"/>
              <w:ind w:left="-113" w:right="113"/>
              <w:rPr>
                <w:rFonts w:asciiTheme="minorHAnsi" w:hAnsiTheme="minorHAnsi"/>
                <w:szCs w:val="24"/>
              </w:rPr>
            </w:pPr>
          </w:p>
        </w:tc>
        <w:tc>
          <w:tcPr>
            <w:tcW w:w="4819" w:type="dxa"/>
            <w:tcBorders>
              <w:top w:val="single" w:sz="2" w:space="0" w:color="auto"/>
            </w:tcBorders>
          </w:tcPr>
          <w:p w:rsidR="001159F2" w:rsidRPr="00CE0139" w:rsidRDefault="001159F2" w:rsidP="00281627">
            <w:pPr>
              <w:spacing w:after="120"/>
              <w:ind w:left="-113" w:right="113"/>
              <w:rPr>
                <w:rFonts w:asciiTheme="minorHAnsi" w:hAnsiTheme="minorHAnsi"/>
                <w:szCs w:val="24"/>
              </w:rPr>
            </w:pPr>
            <w:r>
              <w:rPr>
                <w:rFonts w:asciiTheme="minorHAnsi" w:hAnsiTheme="minorHAnsi"/>
                <w:szCs w:val="24"/>
              </w:rPr>
              <w:t>Date</w:t>
            </w:r>
          </w:p>
        </w:tc>
      </w:tr>
    </w:tbl>
    <w:p w:rsidR="001159F2" w:rsidRDefault="001159F2" w:rsidP="005B7017">
      <w:pPr>
        <w:rPr>
          <w:rFonts w:cstheme="minorHAnsi"/>
          <w:b/>
        </w:rPr>
      </w:pPr>
    </w:p>
    <w:p w:rsidR="001159F2" w:rsidRDefault="001159F2" w:rsidP="005B7017">
      <w:pPr>
        <w:rPr>
          <w:rFonts w:cstheme="minorHAnsi"/>
          <w:b/>
        </w:rPr>
      </w:pPr>
    </w:p>
    <w:p w:rsidR="006A2F2D" w:rsidRPr="00DB0AAC" w:rsidRDefault="006A2F2D" w:rsidP="00996655">
      <w:pPr>
        <w:rPr>
          <w:rFonts w:asciiTheme="minorHAnsi" w:hAnsiTheme="minorHAnsi"/>
          <w:sz w:val="24"/>
          <w:szCs w:val="24"/>
          <w:lang w:bidi="en-US"/>
        </w:rPr>
      </w:pPr>
    </w:p>
    <w:sectPr w:rsidR="006A2F2D" w:rsidRPr="00DB0AAC" w:rsidSect="00DB0AAC">
      <w:headerReference w:type="default" r:id="rId9"/>
      <w:footerReference w:type="default" r:id="rId10"/>
      <w:headerReference w:type="first" r:id="rId11"/>
      <w:footerReference w:type="first" r:id="rId12"/>
      <w:pgSz w:w="11906" w:h="16838" w:code="9"/>
      <w:pgMar w:top="1843" w:right="794" w:bottom="794" w:left="794" w:header="79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AB9" w:rsidRDefault="009A3AB9" w:rsidP="007332FF">
      <w:r>
        <w:separator/>
      </w:r>
    </w:p>
  </w:endnote>
  <w:endnote w:type="continuationSeparator" w:id="0">
    <w:p w:rsidR="009A3AB9" w:rsidRDefault="009A3AB9"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111845">
            <w:rPr>
              <w:rStyle w:val="PageNumber"/>
              <w:noProof/>
            </w:rPr>
            <w:t>2</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111845">
            <w:rPr>
              <w:rStyle w:val="PageNumber"/>
              <w:noProof/>
            </w:rPr>
            <w:t>3</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DB0AAC">
      <w:trPr>
        <w:cantSplit/>
        <w:trHeight w:hRule="exact" w:val="567"/>
      </w:trPr>
      <w:tc>
        <w:tcPr>
          <w:tcW w:w="7767" w:type="dxa"/>
          <w:vAlign w:val="bottom"/>
        </w:tcPr>
        <w:p w:rsidR="00901430" w:rsidRPr="00901430" w:rsidRDefault="00901430" w:rsidP="00C0326E">
          <w:pPr>
            <w:spacing w:after="0"/>
            <w:rPr>
              <w:rStyle w:val="PageNumber"/>
            </w:rPr>
          </w:pP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111845">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111845">
            <w:rPr>
              <w:rStyle w:val="PageNumber"/>
              <w:noProof/>
            </w:rPr>
            <w:t>3</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AB9" w:rsidRDefault="009A3AB9" w:rsidP="007332FF">
      <w:r>
        <w:separator/>
      </w:r>
    </w:p>
  </w:footnote>
  <w:footnote w:type="continuationSeparator" w:id="0">
    <w:p w:rsidR="009A3AB9" w:rsidRDefault="009A3AB9"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111845"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DC15D9">
          <w:t>Local Decision Making Statement of Intent</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C9757A" w:rsidRDefault="00C9757A" w:rsidP="00EB164C">
    <w:pPr>
      <w:pStyle w:val="Subtitle0"/>
      <w:rPr>
        <w:color w:val="C00000"/>
      </w:rPr>
    </w:pPr>
    <w:r w:rsidRPr="00C9757A">
      <w:rPr>
        <w:noProof/>
        <w:color w:val="C00000"/>
        <w:lang w:eastAsia="en-AU"/>
      </w:rPr>
      <w:drawing>
        <wp:anchor distT="0" distB="0" distL="114300" distR="114300" simplePos="0" relativeHeight="251658240" behindDoc="1" locked="0" layoutInCell="1" allowOverlap="1">
          <wp:simplePos x="0" y="0"/>
          <wp:positionH relativeFrom="page">
            <wp:align>right</wp:align>
          </wp:positionH>
          <wp:positionV relativeFrom="paragraph">
            <wp:posOffset>-485139</wp:posOffset>
          </wp:positionV>
          <wp:extent cx="7550319" cy="1152525"/>
          <wp:effectExtent l="19050" t="19050" r="12700"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 suns with darker backgroundearth 6.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0319" cy="1152525"/>
                  </a:xfrm>
                  <a:prstGeom prst="rect">
                    <a:avLst/>
                  </a:prstGeom>
                  <a:ln>
                    <a:solidFill>
                      <a:srgbClr val="C00000"/>
                    </a:solidFill>
                  </a:ln>
                </pic:spPr>
              </pic:pic>
            </a:graphicData>
          </a:graphic>
          <wp14:sizeRelH relativeFrom="page">
            <wp14:pctWidth>0</wp14:pctWidth>
          </wp14:sizeRelH>
          <wp14:sizeRelV relativeFrom="page">
            <wp14:pctHeight>0</wp14:pctHeight>
          </wp14:sizeRelV>
        </wp:anchor>
      </w:drawing>
    </w:r>
    <w:r w:rsidR="005B7017">
      <w:rPr>
        <w:color w:val="C00000"/>
      </w:rPr>
      <w:t xml:space="preserve">LDM </w:t>
    </w:r>
    <w:r w:rsidRPr="00C9757A">
      <w:rPr>
        <w:color w:val="C00000"/>
      </w:rPr>
      <w:t>Resource tool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3D7D19ED"/>
    <w:multiLevelType w:val="hybridMultilevel"/>
    <w:tmpl w:val="B16AC39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2" w15:restartNumberingAfterBreak="0">
    <w:nsid w:val="47BB0FF7"/>
    <w:multiLevelType w:val="hybridMultilevel"/>
    <w:tmpl w:val="79AC4F6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49FD3A20"/>
    <w:multiLevelType w:val="multilevel"/>
    <w:tmpl w:val="3E5E177A"/>
    <w:name w:val="NTG Table Bullet List3322222222222"/>
    <w:numStyleLink w:val="Tablenumberlist"/>
  </w:abstractNum>
  <w:abstractNum w:abstractNumId="45"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6"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7"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8"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53842BC6"/>
    <w:multiLevelType w:val="multilevel"/>
    <w:tmpl w:val="0C78A7AC"/>
    <w:numStyleLink w:val="Tablebulletlist"/>
  </w:abstractNum>
  <w:abstractNum w:abstractNumId="51"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2"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3" w15:restartNumberingAfterBreak="0">
    <w:nsid w:val="56DA2CAE"/>
    <w:multiLevelType w:val="multilevel"/>
    <w:tmpl w:val="3E5E177A"/>
    <w:name w:val="NTG Table Bullet List332222222222222"/>
    <w:numStyleLink w:val="Tablenumberlist"/>
  </w:abstractNum>
  <w:abstractNum w:abstractNumId="54" w15:restartNumberingAfterBreak="0">
    <w:nsid w:val="583359D9"/>
    <w:multiLevelType w:val="multilevel"/>
    <w:tmpl w:val="3E5E177A"/>
    <w:name w:val="NTG Table Bullet List332222222"/>
    <w:numStyleLink w:val="Tablenumberlist"/>
  </w:abstractNum>
  <w:abstractNum w:abstractNumId="55"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6"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58E21323"/>
    <w:multiLevelType w:val="multilevel"/>
    <w:tmpl w:val="4E6AC8F6"/>
    <w:numStyleLink w:val="Numberlist"/>
  </w:abstractNum>
  <w:abstractNum w:abstractNumId="58" w15:restartNumberingAfterBreak="0">
    <w:nsid w:val="5B9A5FFE"/>
    <w:multiLevelType w:val="multilevel"/>
    <w:tmpl w:val="0C78A7AC"/>
    <w:name w:val="NTG Table Bullet List33222222222222"/>
    <w:numStyleLink w:val="Tablebulletlist"/>
  </w:abstractNum>
  <w:abstractNum w:abstractNumId="59" w15:restartNumberingAfterBreak="0">
    <w:nsid w:val="5D444259"/>
    <w:multiLevelType w:val="multilevel"/>
    <w:tmpl w:val="0C78A7AC"/>
    <w:name w:val="NTG Table Bullet List332222"/>
    <w:numStyleLink w:val="Tablebulletlist"/>
  </w:abstractNum>
  <w:abstractNum w:abstractNumId="60"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1" w15:restartNumberingAfterBreak="0">
    <w:nsid w:val="60B2688F"/>
    <w:multiLevelType w:val="hybridMultilevel"/>
    <w:tmpl w:val="EFDEBE0C"/>
    <w:lvl w:ilvl="0" w:tplc="0C090009">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4"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6"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69262556"/>
    <w:multiLevelType w:val="multilevel"/>
    <w:tmpl w:val="3E5E177A"/>
    <w:name w:val="NTG Table Bullet List3322222222222222"/>
    <w:numStyleLink w:val="Tablenumberlist"/>
  </w:abstractNum>
  <w:abstractNum w:abstractNumId="68"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15:restartNumberingAfterBreak="0">
    <w:nsid w:val="7453664D"/>
    <w:multiLevelType w:val="multilevel"/>
    <w:tmpl w:val="0C78A7AC"/>
    <w:name w:val="NTG Table Bullet List3322222222222222222"/>
    <w:numStyleLink w:val="Tablebulletlist"/>
  </w:abstractNum>
  <w:abstractNum w:abstractNumId="71" w15:restartNumberingAfterBreak="0">
    <w:nsid w:val="76141D1E"/>
    <w:multiLevelType w:val="multilevel"/>
    <w:tmpl w:val="0C78A7AC"/>
    <w:name w:val="NTG Table Bullet List332222222222"/>
    <w:numStyleLink w:val="Tablebulletlist"/>
  </w:abstractNum>
  <w:abstractNum w:abstractNumId="72" w15:restartNumberingAfterBreak="0">
    <w:nsid w:val="765A32D4"/>
    <w:multiLevelType w:val="multilevel"/>
    <w:tmpl w:val="4E6AC8F6"/>
    <w:numStyleLink w:val="Numberlist"/>
  </w:abstractNum>
  <w:abstractNum w:abstractNumId="73"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5"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4"/>
  </w:num>
  <w:num w:numId="4">
    <w:abstractNumId w:val="45"/>
  </w:num>
  <w:num w:numId="5">
    <w:abstractNumId w:val="27"/>
  </w:num>
  <w:num w:numId="6">
    <w:abstractNumId w:val="15"/>
  </w:num>
  <w:num w:numId="7">
    <w:abstractNumId w:val="50"/>
  </w:num>
  <w:num w:numId="8">
    <w:abstractNumId w:val="24"/>
  </w:num>
  <w:num w:numId="9">
    <w:abstractNumId w:val="57"/>
  </w:num>
  <w:num w:numId="10">
    <w:abstractNumId w:val="20"/>
  </w:num>
  <w:num w:numId="11">
    <w:abstractNumId w:val="64"/>
  </w:num>
  <w:num w:numId="12">
    <w:abstractNumId w:val="17"/>
  </w:num>
  <w:num w:numId="13">
    <w:abstractNumId w:val="1"/>
  </w:num>
  <w:num w:numId="14">
    <w:abstractNumId w:val="62"/>
  </w:num>
  <w:num w:numId="15">
    <w:abstractNumId w:val="26"/>
  </w:num>
  <w:num w:numId="16">
    <w:abstractNumId w:val="63"/>
  </w:num>
  <w:num w:numId="17">
    <w:abstractNumId w:val="72"/>
  </w:num>
  <w:num w:numId="18">
    <w:abstractNumId w:val="56"/>
  </w:num>
  <w:num w:numId="19">
    <w:abstractNumId w:val="48"/>
  </w:num>
  <w:num w:numId="20">
    <w:abstractNumId w:val="52"/>
  </w:num>
  <w:num w:numId="21">
    <w:abstractNumId w:val="39"/>
  </w:num>
  <w:num w:numId="22">
    <w:abstractNumId w:val="55"/>
  </w:num>
  <w:num w:numId="23">
    <w:abstractNumId w:val="47"/>
  </w:num>
  <w:num w:numId="24">
    <w:abstractNumId w:val="41"/>
  </w:num>
  <w:num w:numId="25">
    <w:abstractNumId w:val="36"/>
  </w:num>
  <w:num w:numId="26">
    <w:abstractNumId w:val="10"/>
  </w:num>
  <w:num w:numId="27">
    <w:abstractNumId w:val="73"/>
  </w:num>
  <w:num w:numId="28">
    <w:abstractNumId w:val="35"/>
  </w:num>
  <w:num w:numId="29">
    <w:abstractNumId w:val="28"/>
  </w:num>
  <w:num w:numId="30">
    <w:abstractNumId w:val="0"/>
  </w:num>
  <w:num w:numId="31">
    <w:abstractNumId w:val="40"/>
  </w:num>
  <w:num w:numId="32">
    <w:abstractNumId w:val="9"/>
  </w:num>
  <w:num w:numId="33">
    <w:abstractNumId w:val="65"/>
  </w:num>
  <w:num w:numId="34">
    <w:abstractNumId w:val="31"/>
  </w:num>
  <w:num w:numId="35">
    <w:abstractNumId w:val="49"/>
  </w:num>
  <w:num w:numId="36">
    <w:abstractNumId w:val="66"/>
  </w:num>
  <w:num w:numId="37">
    <w:abstractNumId w:val="68"/>
  </w:num>
  <w:num w:numId="38">
    <w:abstractNumId w:val="14"/>
  </w:num>
  <w:num w:numId="39">
    <w:abstractNumId w:val="25"/>
  </w:num>
  <w:num w:numId="40">
    <w:abstractNumId w:val="69"/>
  </w:num>
  <w:num w:numId="41">
    <w:abstractNumId w:val="2"/>
  </w:num>
  <w:num w:numId="42">
    <w:abstractNumId w:val="60"/>
  </w:num>
  <w:num w:numId="43">
    <w:abstractNumId w:val="11"/>
  </w:num>
  <w:num w:numId="44">
    <w:abstractNumId w:val="34"/>
  </w:num>
  <w:num w:numId="45">
    <w:abstractNumId w:val="43"/>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 w:numId="48">
    <w:abstractNumId w:val="61"/>
  </w:num>
  <w:num w:numId="49">
    <w:abstractNumId w:val="38"/>
  </w:num>
  <w:num w:numId="50">
    <w:abstractNumId w:val="4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57A"/>
    <w:rsid w:val="00001DDF"/>
    <w:rsid w:val="0000322D"/>
    <w:rsid w:val="00007670"/>
    <w:rsid w:val="00010665"/>
    <w:rsid w:val="000158F5"/>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D1F29"/>
    <w:rsid w:val="000D633D"/>
    <w:rsid w:val="000E342B"/>
    <w:rsid w:val="000E3ED2"/>
    <w:rsid w:val="000E5DD2"/>
    <w:rsid w:val="000F2958"/>
    <w:rsid w:val="000F3850"/>
    <w:rsid w:val="000F604F"/>
    <w:rsid w:val="00104E7F"/>
    <w:rsid w:val="00111845"/>
    <w:rsid w:val="001137EC"/>
    <w:rsid w:val="00114404"/>
    <w:rsid w:val="001152F5"/>
    <w:rsid w:val="001159F2"/>
    <w:rsid w:val="00117743"/>
    <w:rsid w:val="00117F5B"/>
    <w:rsid w:val="00127715"/>
    <w:rsid w:val="00132658"/>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C71A2"/>
    <w:rsid w:val="001D01C4"/>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7FE1"/>
    <w:rsid w:val="003164BA"/>
    <w:rsid w:val="003258E6"/>
    <w:rsid w:val="00341118"/>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90CE3"/>
    <w:rsid w:val="00394876"/>
    <w:rsid w:val="00394AAF"/>
    <w:rsid w:val="00394CE5"/>
    <w:rsid w:val="003A6341"/>
    <w:rsid w:val="003B67FD"/>
    <w:rsid w:val="003B6A61"/>
    <w:rsid w:val="003C794E"/>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94BE5"/>
    <w:rsid w:val="004A0EBA"/>
    <w:rsid w:val="004A2538"/>
    <w:rsid w:val="004A331E"/>
    <w:rsid w:val="004B0C15"/>
    <w:rsid w:val="004B35EA"/>
    <w:rsid w:val="004B69E4"/>
    <w:rsid w:val="004C3ACC"/>
    <w:rsid w:val="004C6C39"/>
    <w:rsid w:val="004D075F"/>
    <w:rsid w:val="004D1B76"/>
    <w:rsid w:val="004D344E"/>
    <w:rsid w:val="004E019E"/>
    <w:rsid w:val="004E06EC"/>
    <w:rsid w:val="004E0A3F"/>
    <w:rsid w:val="004E2CB7"/>
    <w:rsid w:val="004F016A"/>
    <w:rsid w:val="00500F94"/>
    <w:rsid w:val="00502FB3"/>
    <w:rsid w:val="00503DE9"/>
    <w:rsid w:val="0050530C"/>
    <w:rsid w:val="00505DEA"/>
    <w:rsid w:val="00507782"/>
    <w:rsid w:val="00512A04"/>
    <w:rsid w:val="00520499"/>
    <w:rsid w:val="005249F5"/>
    <w:rsid w:val="005260F7"/>
    <w:rsid w:val="00543BD1"/>
    <w:rsid w:val="00556113"/>
    <w:rsid w:val="00564C12"/>
    <w:rsid w:val="005654B8"/>
    <w:rsid w:val="005762CC"/>
    <w:rsid w:val="00582D3D"/>
    <w:rsid w:val="00590040"/>
    <w:rsid w:val="00592E78"/>
    <w:rsid w:val="00595386"/>
    <w:rsid w:val="0059681D"/>
    <w:rsid w:val="00597234"/>
    <w:rsid w:val="005A4AC0"/>
    <w:rsid w:val="005A5FDF"/>
    <w:rsid w:val="005B0FB7"/>
    <w:rsid w:val="005B122A"/>
    <w:rsid w:val="005B1FCB"/>
    <w:rsid w:val="005B5AC2"/>
    <w:rsid w:val="005B7017"/>
    <w:rsid w:val="005C2833"/>
    <w:rsid w:val="005E144D"/>
    <w:rsid w:val="005E1500"/>
    <w:rsid w:val="005E3A43"/>
    <w:rsid w:val="005E3FC4"/>
    <w:rsid w:val="005F0B17"/>
    <w:rsid w:val="005F77C7"/>
    <w:rsid w:val="00620675"/>
    <w:rsid w:val="00622910"/>
    <w:rsid w:val="006254B6"/>
    <w:rsid w:val="00627FC8"/>
    <w:rsid w:val="006433C3"/>
    <w:rsid w:val="00650F5B"/>
    <w:rsid w:val="006670D7"/>
    <w:rsid w:val="006719EA"/>
    <w:rsid w:val="00671F13"/>
    <w:rsid w:val="0067400A"/>
    <w:rsid w:val="006847AD"/>
    <w:rsid w:val="0069114B"/>
    <w:rsid w:val="006944C1"/>
    <w:rsid w:val="006A2F2D"/>
    <w:rsid w:val="006A756A"/>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7795"/>
    <w:rsid w:val="00783A57"/>
    <w:rsid w:val="00784C92"/>
    <w:rsid w:val="007859CD"/>
    <w:rsid w:val="00785C24"/>
    <w:rsid w:val="007907E4"/>
    <w:rsid w:val="00796461"/>
    <w:rsid w:val="007A6A4F"/>
    <w:rsid w:val="007B03F5"/>
    <w:rsid w:val="007B5C09"/>
    <w:rsid w:val="007B5DA2"/>
    <w:rsid w:val="007C0966"/>
    <w:rsid w:val="007C19E7"/>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2302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3C96"/>
    <w:rsid w:val="0089500A"/>
    <w:rsid w:val="00897C94"/>
    <w:rsid w:val="008A7C12"/>
    <w:rsid w:val="008B03CE"/>
    <w:rsid w:val="008B529E"/>
    <w:rsid w:val="008C0D34"/>
    <w:rsid w:val="008C17FB"/>
    <w:rsid w:val="008C70BB"/>
    <w:rsid w:val="008D1B00"/>
    <w:rsid w:val="008D278B"/>
    <w:rsid w:val="008D57B8"/>
    <w:rsid w:val="008E03FC"/>
    <w:rsid w:val="008E510B"/>
    <w:rsid w:val="008F30DE"/>
    <w:rsid w:val="008F422B"/>
    <w:rsid w:val="0090058C"/>
    <w:rsid w:val="00901430"/>
    <w:rsid w:val="00902B13"/>
    <w:rsid w:val="00911941"/>
    <w:rsid w:val="0092024D"/>
    <w:rsid w:val="00925146"/>
    <w:rsid w:val="00925F0F"/>
    <w:rsid w:val="00932F6B"/>
    <w:rsid w:val="009468BC"/>
    <w:rsid w:val="00947FAE"/>
    <w:rsid w:val="00953762"/>
    <w:rsid w:val="009616DF"/>
    <w:rsid w:val="00963E4F"/>
    <w:rsid w:val="0096542F"/>
    <w:rsid w:val="00967FA7"/>
    <w:rsid w:val="00971645"/>
    <w:rsid w:val="00977919"/>
    <w:rsid w:val="00983000"/>
    <w:rsid w:val="009870FA"/>
    <w:rsid w:val="009921C3"/>
    <w:rsid w:val="0099551D"/>
    <w:rsid w:val="00996655"/>
    <w:rsid w:val="009A3AB9"/>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5005"/>
    <w:rsid w:val="00A55A62"/>
    <w:rsid w:val="00A66857"/>
    <w:rsid w:val="00A76790"/>
    <w:rsid w:val="00A925EC"/>
    <w:rsid w:val="00A929AA"/>
    <w:rsid w:val="00A92B6B"/>
    <w:rsid w:val="00AA541E"/>
    <w:rsid w:val="00AB5413"/>
    <w:rsid w:val="00AD0DA4"/>
    <w:rsid w:val="00AD4169"/>
    <w:rsid w:val="00AE25C6"/>
    <w:rsid w:val="00AE306C"/>
    <w:rsid w:val="00AF28C1"/>
    <w:rsid w:val="00B02EF1"/>
    <w:rsid w:val="00B07C97"/>
    <w:rsid w:val="00B11C67"/>
    <w:rsid w:val="00B15754"/>
    <w:rsid w:val="00B2046E"/>
    <w:rsid w:val="00B20E8B"/>
    <w:rsid w:val="00B25157"/>
    <w:rsid w:val="00B257E1"/>
    <w:rsid w:val="00B2599A"/>
    <w:rsid w:val="00B27AC4"/>
    <w:rsid w:val="00B343CC"/>
    <w:rsid w:val="00B5084A"/>
    <w:rsid w:val="00B57C5B"/>
    <w:rsid w:val="00B606A1"/>
    <w:rsid w:val="00B614F7"/>
    <w:rsid w:val="00B61B26"/>
    <w:rsid w:val="00B65E6B"/>
    <w:rsid w:val="00B675B2"/>
    <w:rsid w:val="00B81261"/>
    <w:rsid w:val="00B8223E"/>
    <w:rsid w:val="00B832AE"/>
    <w:rsid w:val="00B86678"/>
    <w:rsid w:val="00B87BBA"/>
    <w:rsid w:val="00B92F9B"/>
    <w:rsid w:val="00B93DB1"/>
    <w:rsid w:val="00B941B3"/>
    <w:rsid w:val="00B96513"/>
    <w:rsid w:val="00BA1D47"/>
    <w:rsid w:val="00BA66F0"/>
    <w:rsid w:val="00BB2239"/>
    <w:rsid w:val="00BB2AE7"/>
    <w:rsid w:val="00BB6464"/>
    <w:rsid w:val="00BC1BB8"/>
    <w:rsid w:val="00BD7FE1"/>
    <w:rsid w:val="00BE37CA"/>
    <w:rsid w:val="00BE6144"/>
    <w:rsid w:val="00BE635A"/>
    <w:rsid w:val="00BF17E9"/>
    <w:rsid w:val="00BF2ABB"/>
    <w:rsid w:val="00BF5099"/>
    <w:rsid w:val="00C0326E"/>
    <w:rsid w:val="00C10F10"/>
    <w:rsid w:val="00C15D4D"/>
    <w:rsid w:val="00C175DC"/>
    <w:rsid w:val="00C30171"/>
    <w:rsid w:val="00C309D8"/>
    <w:rsid w:val="00C322B4"/>
    <w:rsid w:val="00C357F6"/>
    <w:rsid w:val="00C43519"/>
    <w:rsid w:val="00C45263"/>
    <w:rsid w:val="00C51537"/>
    <w:rsid w:val="00C52BC3"/>
    <w:rsid w:val="00C548E2"/>
    <w:rsid w:val="00C55B5A"/>
    <w:rsid w:val="00C61AFA"/>
    <w:rsid w:val="00C61D64"/>
    <w:rsid w:val="00C62099"/>
    <w:rsid w:val="00C64EA3"/>
    <w:rsid w:val="00C72867"/>
    <w:rsid w:val="00C75E81"/>
    <w:rsid w:val="00C86609"/>
    <w:rsid w:val="00C92B4C"/>
    <w:rsid w:val="00C92C5E"/>
    <w:rsid w:val="00C954F6"/>
    <w:rsid w:val="00C9757A"/>
    <w:rsid w:val="00CA36A0"/>
    <w:rsid w:val="00CA6BC5"/>
    <w:rsid w:val="00CC571B"/>
    <w:rsid w:val="00CC61CD"/>
    <w:rsid w:val="00CC6C02"/>
    <w:rsid w:val="00CC737B"/>
    <w:rsid w:val="00CD27E6"/>
    <w:rsid w:val="00CD5011"/>
    <w:rsid w:val="00CE0139"/>
    <w:rsid w:val="00CE640F"/>
    <w:rsid w:val="00CE76BC"/>
    <w:rsid w:val="00CF540E"/>
    <w:rsid w:val="00D02F07"/>
    <w:rsid w:val="00D15D88"/>
    <w:rsid w:val="00D27EBE"/>
    <w:rsid w:val="00D333EA"/>
    <w:rsid w:val="00D36A49"/>
    <w:rsid w:val="00D517C6"/>
    <w:rsid w:val="00D61FD1"/>
    <w:rsid w:val="00D71D84"/>
    <w:rsid w:val="00D72464"/>
    <w:rsid w:val="00D72A57"/>
    <w:rsid w:val="00D768EB"/>
    <w:rsid w:val="00D81E17"/>
    <w:rsid w:val="00D82D1E"/>
    <w:rsid w:val="00D832D9"/>
    <w:rsid w:val="00D90F00"/>
    <w:rsid w:val="00D975C0"/>
    <w:rsid w:val="00DA5285"/>
    <w:rsid w:val="00DB0AAC"/>
    <w:rsid w:val="00DB191D"/>
    <w:rsid w:val="00DB4F91"/>
    <w:rsid w:val="00DB6D0A"/>
    <w:rsid w:val="00DC06BE"/>
    <w:rsid w:val="00DC15D9"/>
    <w:rsid w:val="00DC1F0F"/>
    <w:rsid w:val="00DC3117"/>
    <w:rsid w:val="00DC5DD9"/>
    <w:rsid w:val="00DC6D2D"/>
    <w:rsid w:val="00DD30E2"/>
    <w:rsid w:val="00DD4E59"/>
    <w:rsid w:val="00DE33B5"/>
    <w:rsid w:val="00DE5E18"/>
    <w:rsid w:val="00DF0487"/>
    <w:rsid w:val="00DF5EA4"/>
    <w:rsid w:val="00DF6CBB"/>
    <w:rsid w:val="00E02681"/>
    <w:rsid w:val="00E02792"/>
    <w:rsid w:val="00E034D8"/>
    <w:rsid w:val="00E04CC0"/>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75451"/>
    <w:rsid w:val="00E770C4"/>
    <w:rsid w:val="00E84C5A"/>
    <w:rsid w:val="00E85BCC"/>
    <w:rsid w:val="00E861DB"/>
    <w:rsid w:val="00E908F1"/>
    <w:rsid w:val="00E93406"/>
    <w:rsid w:val="00E9402C"/>
    <w:rsid w:val="00E956C5"/>
    <w:rsid w:val="00E95C39"/>
    <w:rsid w:val="00EA2C39"/>
    <w:rsid w:val="00EB0A3C"/>
    <w:rsid w:val="00EB0A96"/>
    <w:rsid w:val="00EB164C"/>
    <w:rsid w:val="00EB1D82"/>
    <w:rsid w:val="00EB77F9"/>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5696E"/>
    <w:rsid w:val="00F60EFF"/>
    <w:rsid w:val="00F67D2D"/>
    <w:rsid w:val="00F71D68"/>
    <w:rsid w:val="00F858F2"/>
    <w:rsid w:val="00F860CC"/>
    <w:rsid w:val="00F94398"/>
    <w:rsid w:val="00FA3C27"/>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15E0A4"/>
  <w15:docId w15:val="{CAA66EF2-BBF3-4AF6-9A00-A6A82E499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9F2"/>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 w:type="character" w:customStyle="1" w:styleId="Style1">
    <w:name w:val="Style1"/>
    <w:basedOn w:val="DefaultParagraphFont"/>
    <w:uiPriority w:val="1"/>
    <w:rsid w:val="001C71A2"/>
    <w:rPr>
      <w:b/>
    </w:rPr>
  </w:style>
  <w:style w:type="character" w:customStyle="1" w:styleId="Style2">
    <w:name w:val="Style2"/>
    <w:basedOn w:val="DefaultParagraphFont"/>
    <w:uiPriority w:val="1"/>
    <w:rsid w:val="001C71A2"/>
    <w:rPr>
      <w:rFonts w:ascii="Lato" w:hAnsi="Lato"/>
      <w:color w:val="auto"/>
      <w:sz w:val="22"/>
    </w:rPr>
  </w:style>
  <w:style w:type="character" w:customStyle="1" w:styleId="Lato13">
    <w:name w:val="Lato 13"/>
    <w:basedOn w:val="DefaultParagraphFont"/>
    <w:uiPriority w:val="1"/>
    <w:rsid w:val="001C71A2"/>
    <w:rPr>
      <w:rFonts w:ascii="Lato" w:hAnsi="Lato"/>
      <w:color w:val="auto"/>
      <w:sz w:val="26"/>
    </w:rPr>
  </w:style>
  <w:style w:type="character" w:customStyle="1" w:styleId="Style3">
    <w:name w:val="Style3"/>
    <w:basedOn w:val="DefaultParagraphFont"/>
    <w:uiPriority w:val="1"/>
    <w:rsid w:val="00DB0AAC"/>
    <w:rPr>
      <w:rFonts w:ascii="Lato" w:hAnsi="La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F96443283114F8F82303F4C662F5744"/>
        <w:category>
          <w:name w:val="General"/>
          <w:gallery w:val="placeholder"/>
        </w:category>
        <w:types>
          <w:type w:val="bbPlcHdr"/>
        </w:types>
        <w:behaviors>
          <w:behavior w:val="content"/>
        </w:behaviors>
        <w:guid w:val="{7E7995EE-9E64-4525-8651-0EB956EB93E1}"/>
      </w:docPartPr>
      <w:docPartBody>
        <w:p w:rsidR="00C13F62" w:rsidRDefault="007322D7">
          <w:pPr>
            <w:pStyle w:val="1F96443283114F8F82303F4C662F5744"/>
          </w:pPr>
          <w:r w:rsidRPr="000E6CF8">
            <w:rPr>
              <w:rStyle w:val="PlaceholderText"/>
            </w:rPr>
            <w:t>[Title]</w:t>
          </w:r>
        </w:p>
      </w:docPartBody>
    </w:docPart>
    <w:docPart>
      <w:docPartPr>
        <w:name w:val="7DF359BFCE6B4F3899B460117FA6BD72"/>
        <w:category>
          <w:name w:val="General"/>
          <w:gallery w:val="placeholder"/>
        </w:category>
        <w:types>
          <w:type w:val="bbPlcHdr"/>
        </w:types>
        <w:behaviors>
          <w:behavior w:val="content"/>
        </w:behaviors>
        <w:guid w:val="{7C16D4CC-17B2-434D-ABC3-A634B9DAC952}"/>
      </w:docPartPr>
      <w:docPartBody>
        <w:p w:rsidR="00000000" w:rsidRDefault="00642601" w:rsidP="00642601">
          <w:pPr>
            <w:pStyle w:val="7DF359BFCE6B4F3899B460117FA6BD725"/>
          </w:pPr>
          <w:r>
            <w:rPr>
              <w:rStyle w:val="PlaceholderText"/>
            </w:rPr>
            <w:t>Name of organisation/ group/ region</w:t>
          </w:r>
        </w:p>
      </w:docPartBody>
    </w:docPart>
    <w:docPart>
      <w:docPartPr>
        <w:name w:val="8F866C8866B54F25A8F9300323210B34"/>
        <w:category>
          <w:name w:val="General"/>
          <w:gallery w:val="placeholder"/>
        </w:category>
        <w:types>
          <w:type w:val="bbPlcHdr"/>
        </w:types>
        <w:behaviors>
          <w:behavior w:val="content"/>
        </w:behaviors>
        <w:guid w:val="{9652D409-381A-417B-A2C7-08E1CD4783D4}"/>
      </w:docPartPr>
      <w:docPartBody>
        <w:p w:rsidR="00000000" w:rsidRDefault="00642601" w:rsidP="00642601">
          <w:pPr>
            <w:pStyle w:val="8F866C8866B54F25A8F9300323210B343"/>
          </w:pPr>
          <w:r>
            <w:rPr>
              <w:rStyle w:val="PlaceholderText"/>
            </w:rPr>
            <w:t>Name…</w:t>
          </w:r>
        </w:p>
      </w:docPartBody>
    </w:docPart>
    <w:docPart>
      <w:docPartPr>
        <w:name w:val="24A4FC6F48D742508702E8DDFEDEEBE4"/>
        <w:category>
          <w:name w:val="General"/>
          <w:gallery w:val="placeholder"/>
        </w:category>
        <w:types>
          <w:type w:val="bbPlcHdr"/>
        </w:types>
        <w:behaviors>
          <w:behavior w:val="content"/>
        </w:behaviors>
        <w:guid w:val="{6F3C33B0-76DC-4116-902C-CBEDA206124F}"/>
      </w:docPartPr>
      <w:docPartBody>
        <w:p w:rsidR="00000000" w:rsidRDefault="00642601" w:rsidP="00642601">
          <w:pPr>
            <w:pStyle w:val="24A4FC6F48D742508702E8DDFEDEEBE43"/>
          </w:pPr>
          <w:r>
            <w:rPr>
              <w:rStyle w:val="PlaceholderText"/>
            </w:rPr>
            <w:t>Name</w:t>
          </w:r>
          <w:r>
            <w:rPr>
              <w:rStyle w:val="PlaceholderText"/>
            </w:rPr>
            <w:t xml:space="preserve"> of region</w:t>
          </w:r>
        </w:p>
      </w:docPartBody>
    </w:docPart>
    <w:docPart>
      <w:docPartPr>
        <w:name w:val="7A0CCE1A2E0D4D12918F4B44893FD91A"/>
        <w:category>
          <w:name w:val="General"/>
          <w:gallery w:val="placeholder"/>
        </w:category>
        <w:types>
          <w:type w:val="bbPlcHdr"/>
        </w:types>
        <w:behaviors>
          <w:behavior w:val="content"/>
        </w:behaviors>
        <w:guid w:val="{2D6ADB45-53AD-47AF-9747-230C7635D015}"/>
      </w:docPartPr>
      <w:docPartBody>
        <w:p w:rsidR="00000000" w:rsidRDefault="00642601" w:rsidP="00642601">
          <w:pPr>
            <w:pStyle w:val="7A0CCE1A2E0D4D12918F4B44893FD91A3"/>
          </w:pPr>
          <w:r w:rsidRPr="00DB0AAC">
            <w:rPr>
              <w:rStyle w:val="PlaceholderText"/>
              <w:sz w:val="20"/>
            </w:rPr>
            <w:t>Aboriginal people group name</w:t>
          </w:r>
        </w:p>
      </w:docPartBody>
    </w:docPart>
    <w:docPart>
      <w:docPartPr>
        <w:name w:val="2728B263C8DA40DC819CB04160E9824C"/>
        <w:category>
          <w:name w:val="General"/>
          <w:gallery w:val="placeholder"/>
        </w:category>
        <w:types>
          <w:type w:val="bbPlcHdr"/>
        </w:types>
        <w:behaviors>
          <w:behavior w:val="content"/>
        </w:behaviors>
        <w:guid w:val="{1C206BC4-0563-4963-B180-B93CF94FDBE7}"/>
      </w:docPartPr>
      <w:docPartBody>
        <w:p w:rsidR="00000000" w:rsidRDefault="00642601" w:rsidP="00642601">
          <w:pPr>
            <w:pStyle w:val="2728B263C8DA40DC819CB04160E9824C3"/>
          </w:pPr>
          <w:r w:rsidRPr="00DB0AAC">
            <w:rPr>
              <w:rStyle w:val="PlaceholderText"/>
              <w:sz w:val="20"/>
            </w:rPr>
            <w:t>Aboriginal people group name</w:t>
          </w:r>
        </w:p>
      </w:docPartBody>
    </w:docPart>
    <w:docPart>
      <w:docPartPr>
        <w:name w:val="061333F1ACE442C2BE2394DC76C3C81C"/>
        <w:category>
          <w:name w:val="General"/>
          <w:gallery w:val="placeholder"/>
        </w:category>
        <w:types>
          <w:type w:val="bbPlcHdr"/>
        </w:types>
        <w:behaviors>
          <w:behavior w:val="content"/>
        </w:behaviors>
        <w:guid w:val="{90DA64B2-49EA-47DB-80D9-22ED0D17380E}"/>
      </w:docPartPr>
      <w:docPartBody>
        <w:p w:rsidR="00000000" w:rsidRDefault="00642601" w:rsidP="00642601">
          <w:pPr>
            <w:pStyle w:val="061333F1ACE442C2BE2394DC76C3C81C3"/>
          </w:pPr>
          <w:r w:rsidRPr="00DB0AAC">
            <w:rPr>
              <w:rStyle w:val="PlaceholderText"/>
              <w:sz w:val="20"/>
            </w:rPr>
            <w:t>Name of Agreement</w:t>
          </w:r>
        </w:p>
      </w:docPartBody>
    </w:docPart>
    <w:docPart>
      <w:docPartPr>
        <w:name w:val="D2ED8148C4ED4E9EB8D6B4E881795661"/>
        <w:category>
          <w:name w:val="General"/>
          <w:gallery w:val="placeholder"/>
        </w:category>
        <w:types>
          <w:type w:val="bbPlcHdr"/>
        </w:types>
        <w:behaviors>
          <w:behavior w:val="content"/>
        </w:behaviors>
        <w:guid w:val="{9564F7CD-2215-4B1E-93BC-90EACC95D956}"/>
      </w:docPartPr>
      <w:docPartBody>
        <w:p w:rsidR="00000000" w:rsidRDefault="00642601" w:rsidP="00642601">
          <w:pPr>
            <w:pStyle w:val="D2ED8148C4ED4E9EB8D6B4E8817956613"/>
          </w:pPr>
          <w:r w:rsidRPr="00DB0AAC">
            <w:rPr>
              <w:rStyle w:val="PlaceholderText"/>
              <w:sz w:val="20"/>
            </w:rPr>
            <w:t>Aboriginal people group name</w:t>
          </w:r>
        </w:p>
      </w:docPartBody>
    </w:docPart>
    <w:docPart>
      <w:docPartPr>
        <w:name w:val="BF373044CB024E96A4F5DAFAAC8528B9"/>
        <w:category>
          <w:name w:val="General"/>
          <w:gallery w:val="placeholder"/>
        </w:category>
        <w:types>
          <w:type w:val="bbPlcHdr"/>
        </w:types>
        <w:behaviors>
          <w:behavior w:val="content"/>
        </w:behaviors>
        <w:guid w:val="{9A3DA7A8-0F53-4EFE-8407-FAF7B1071553}"/>
      </w:docPartPr>
      <w:docPartBody>
        <w:p w:rsidR="00000000" w:rsidRDefault="00642601" w:rsidP="00642601">
          <w:pPr>
            <w:pStyle w:val="BF373044CB024E96A4F5DAFAAC8528B91"/>
          </w:pPr>
          <w:r w:rsidRPr="00DB0AAC">
            <w:rPr>
              <w:rStyle w:val="PlaceholderText"/>
              <w:sz w:val="20"/>
            </w:rPr>
            <w:t>Name of Agreement</w:t>
          </w:r>
        </w:p>
      </w:docPartBody>
    </w:docPart>
    <w:docPart>
      <w:docPartPr>
        <w:name w:val="B0CEAF0667554833BBB3A8181D8CBF9A"/>
        <w:category>
          <w:name w:val="General"/>
          <w:gallery w:val="placeholder"/>
        </w:category>
        <w:types>
          <w:type w:val="bbPlcHdr"/>
        </w:types>
        <w:behaviors>
          <w:behavior w:val="content"/>
        </w:behaviors>
        <w:guid w:val="{1C7A27EB-B840-479C-B071-78969DD588C6}"/>
      </w:docPartPr>
      <w:docPartBody>
        <w:p w:rsidR="00000000" w:rsidRDefault="00642601" w:rsidP="00642601">
          <w:pPr>
            <w:pStyle w:val="B0CEAF0667554833BBB3A8181D8CBF9A1"/>
          </w:pPr>
          <w:r>
            <w:rPr>
              <w:rStyle w:val="PlaceholderText"/>
            </w:rPr>
            <w:t>Name…</w:t>
          </w:r>
        </w:p>
      </w:docPartBody>
    </w:docPart>
    <w:docPart>
      <w:docPartPr>
        <w:name w:val="353826D8C9AC4312894EE447FFB8909C"/>
        <w:category>
          <w:name w:val="General"/>
          <w:gallery w:val="placeholder"/>
        </w:category>
        <w:types>
          <w:type w:val="bbPlcHdr"/>
        </w:types>
        <w:behaviors>
          <w:behavior w:val="content"/>
        </w:behaviors>
        <w:guid w:val="{B5DA847E-8FAD-44AD-BDD1-96E5063C7408}"/>
      </w:docPartPr>
      <w:docPartBody>
        <w:p w:rsidR="00000000" w:rsidRDefault="00642601" w:rsidP="00642601">
          <w:pPr>
            <w:pStyle w:val="353826D8C9AC4312894EE447FFB8909C1"/>
          </w:pPr>
          <w:r w:rsidRPr="00DB0AAC">
            <w:rPr>
              <w:rStyle w:val="PlaceholderText"/>
              <w:sz w:val="20"/>
            </w:rPr>
            <w:t>Name of Agreement</w:t>
          </w:r>
        </w:p>
      </w:docPartBody>
    </w:docPart>
    <w:docPart>
      <w:docPartPr>
        <w:name w:val="AAE2A368EB4B4CE0AA057DC62BFBC207"/>
        <w:category>
          <w:name w:val="General"/>
          <w:gallery w:val="placeholder"/>
        </w:category>
        <w:types>
          <w:type w:val="bbPlcHdr"/>
        </w:types>
        <w:behaviors>
          <w:behavior w:val="content"/>
        </w:behaviors>
        <w:guid w:val="{C15A91D5-61D2-4C19-90F4-F4062C2F1232}"/>
      </w:docPartPr>
      <w:docPartBody>
        <w:p w:rsidR="00000000" w:rsidRDefault="00642601" w:rsidP="00642601">
          <w:pPr>
            <w:pStyle w:val="AAE2A368EB4B4CE0AA057DC62BFBC2071"/>
          </w:pPr>
          <w:r w:rsidRPr="00DB0AAC">
            <w:rPr>
              <w:rStyle w:val="PlaceholderText"/>
              <w:sz w:val="20"/>
            </w:rPr>
            <w:t>Name of Agreement</w:t>
          </w:r>
        </w:p>
      </w:docPartBody>
    </w:docPart>
    <w:docPart>
      <w:docPartPr>
        <w:name w:val="5B30D7884E3A4E93A7F02E7A2717843D"/>
        <w:category>
          <w:name w:val="General"/>
          <w:gallery w:val="placeholder"/>
        </w:category>
        <w:types>
          <w:type w:val="bbPlcHdr"/>
        </w:types>
        <w:behaviors>
          <w:behavior w:val="content"/>
        </w:behaviors>
        <w:guid w:val="{74D4DC09-32AB-4854-BB36-867E250CA2F0}"/>
      </w:docPartPr>
      <w:docPartBody>
        <w:p w:rsidR="00000000" w:rsidRDefault="00642601" w:rsidP="00642601">
          <w:pPr>
            <w:pStyle w:val="5B30D7884E3A4E93A7F02E7A2717843D1"/>
          </w:pPr>
          <w:r>
            <w:rPr>
              <w:rStyle w:val="PlaceholderText"/>
            </w:rPr>
            <w:t>Name of region</w:t>
          </w:r>
        </w:p>
      </w:docPartBody>
    </w:docPart>
    <w:docPart>
      <w:docPartPr>
        <w:name w:val="027D9A5193494E56AD2B97271943BAD2"/>
        <w:category>
          <w:name w:val="General"/>
          <w:gallery w:val="placeholder"/>
        </w:category>
        <w:types>
          <w:type w:val="bbPlcHdr"/>
        </w:types>
        <w:behaviors>
          <w:behavior w:val="content"/>
        </w:behaviors>
        <w:guid w:val="{717D67F8-9944-43AC-A520-7AFD967FC36F}"/>
      </w:docPartPr>
      <w:docPartBody>
        <w:p w:rsidR="00000000" w:rsidRDefault="00642601" w:rsidP="00642601">
          <w:pPr>
            <w:pStyle w:val="027D9A5193494E56AD2B97271943BAD21"/>
          </w:pPr>
          <w:r w:rsidRPr="00DB0AAC">
            <w:rPr>
              <w:rStyle w:val="PlaceholderText"/>
              <w:sz w:val="20"/>
            </w:rPr>
            <w:t>Name of Agreement</w:t>
          </w:r>
        </w:p>
      </w:docPartBody>
    </w:docPart>
    <w:docPart>
      <w:docPartPr>
        <w:name w:val="DE9C8679BE204CAAA201E41C9608AC20"/>
        <w:category>
          <w:name w:val="General"/>
          <w:gallery w:val="placeholder"/>
        </w:category>
        <w:types>
          <w:type w:val="bbPlcHdr"/>
        </w:types>
        <w:behaviors>
          <w:behavior w:val="content"/>
        </w:behaviors>
        <w:guid w:val="{D0653695-D2AD-4C1A-9611-6263BBF35C32}"/>
      </w:docPartPr>
      <w:docPartBody>
        <w:p w:rsidR="00000000" w:rsidRDefault="00642601" w:rsidP="00642601">
          <w:pPr>
            <w:pStyle w:val="DE9C8679BE204CAAA201E41C9608AC201"/>
          </w:pPr>
          <w:r>
            <w:rPr>
              <w:rStyle w:val="PlaceholderText"/>
            </w:rPr>
            <w:t>Name of organisation/ group</w:t>
          </w:r>
        </w:p>
      </w:docPartBody>
    </w:docPart>
    <w:docPart>
      <w:docPartPr>
        <w:name w:val="8C82FD2CA66044028E5D7883B0C3FBDB"/>
        <w:category>
          <w:name w:val="General"/>
          <w:gallery w:val="placeholder"/>
        </w:category>
        <w:types>
          <w:type w:val="bbPlcHdr"/>
        </w:types>
        <w:behaviors>
          <w:behavior w:val="content"/>
        </w:behaviors>
        <w:guid w:val="{E980B168-427C-4CD4-843C-812B3E7A43B1}"/>
      </w:docPartPr>
      <w:docPartBody>
        <w:p w:rsidR="00000000" w:rsidRDefault="00642601" w:rsidP="00642601">
          <w:pPr>
            <w:pStyle w:val="8C82FD2CA66044028E5D7883B0C3FBDB"/>
          </w:pPr>
          <w:r>
            <w:rPr>
              <w:rStyle w:val="PlaceholderText"/>
            </w:rPr>
            <w:t>Name of organisation/ group</w:t>
          </w:r>
        </w:p>
      </w:docPartBody>
    </w:docPart>
    <w:docPart>
      <w:docPartPr>
        <w:name w:val="FA996D8E7F5A4FAABCFC7FF44980D22D"/>
        <w:category>
          <w:name w:val="General"/>
          <w:gallery w:val="placeholder"/>
        </w:category>
        <w:types>
          <w:type w:val="bbPlcHdr"/>
        </w:types>
        <w:behaviors>
          <w:behavior w:val="content"/>
        </w:behaviors>
        <w:guid w:val="{6274858A-B132-49B6-900E-2A5AE8D76EBD}"/>
      </w:docPartPr>
      <w:docPartBody>
        <w:p w:rsidR="00000000" w:rsidRDefault="00642601" w:rsidP="00642601">
          <w:pPr>
            <w:pStyle w:val="FA996D8E7F5A4FAABCFC7FF44980D22D"/>
          </w:pPr>
          <w:r>
            <w:rPr>
              <w:rStyle w:val="PlaceholderText"/>
            </w:rPr>
            <w:t>Name of organisation/ group</w:t>
          </w:r>
        </w:p>
      </w:docPartBody>
    </w:docPart>
    <w:docPart>
      <w:docPartPr>
        <w:name w:val="E230B2D174184148A41F1EAB2C25EC59"/>
        <w:category>
          <w:name w:val="General"/>
          <w:gallery w:val="placeholder"/>
        </w:category>
        <w:types>
          <w:type w:val="bbPlcHdr"/>
        </w:types>
        <w:behaviors>
          <w:behavior w:val="content"/>
        </w:behaviors>
        <w:guid w:val="{6607BED2-7422-42F4-A09A-2DCDB8DE71BF}"/>
      </w:docPartPr>
      <w:docPartBody>
        <w:p w:rsidR="00000000" w:rsidRDefault="00642601" w:rsidP="00642601">
          <w:pPr>
            <w:pStyle w:val="E230B2D174184148A41F1EAB2C25EC59"/>
          </w:pPr>
          <w:r>
            <w:rPr>
              <w:rStyle w:val="PlaceholderText"/>
            </w:rPr>
            <w:t>Name of organisation/ group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2D7"/>
    <w:rsid w:val="004A5B19"/>
    <w:rsid w:val="005E3215"/>
    <w:rsid w:val="00642601"/>
    <w:rsid w:val="007322D7"/>
    <w:rsid w:val="0097480E"/>
    <w:rsid w:val="00C13F62"/>
    <w:rsid w:val="00C5558C"/>
    <w:rsid w:val="00C847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2601"/>
    <w:rPr>
      <w:color w:val="808080"/>
    </w:rPr>
  </w:style>
  <w:style w:type="paragraph" w:customStyle="1" w:styleId="1F96443283114F8F82303F4C662F5744">
    <w:name w:val="1F96443283114F8F82303F4C662F5744"/>
  </w:style>
  <w:style w:type="paragraph" w:customStyle="1" w:styleId="7DF359BFCE6B4F3899B460117FA6BD72">
    <w:name w:val="7DF359BFCE6B4F3899B460117FA6BD72"/>
    <w:rsid w:val="00642601"/>
    <w:pPr>
      <w:spacing w:after="200" w:line="240" w:lineRule="auto"/>
    </w:pPr>
    <w:rPr>
      <w:rFonts w:ascii="Lato" w:eastAsia="Calibri" w:hAnsi="Lato" w:cs="Times New Roman"/>
      <w:lang w:eastAsia="en-US"/>
    </w:rPr>
  </w:style>
  <w:style w:type="paragraph" w:customStyle="1" w:styleId="7DF359BFCE6B4F3899B460117FA6BD721">
    <w:name w:val="7DF359BFCE6B4F3899B460117FA6BD721"/>
    <w:rsid w:val="00642601"/>
    <w:pPr>
      <w:spacing w:after="200" w:line="240" w:lineRule="auto"/>
    </w:pPr>
    <w:rPr>
      <w:rFonts w:ascii="Lato" w:eastAsia="Calibri" w:hAnsi="Lato" w:cs="Times New Roman"/>
      <w:lang w:eastAsia="en-US"/>
    </w:rPr>
  </w:style>
  <w:style w:type="paragraph" w:customStyle="1" w:styleId="7DF359BFCE6B4F3899B460117FA6BD722">
    <w:name w:val="7DF359BFCE6B4F3899B460117FA6BD722"/>
    <w:rsid w:val="00642601"/>
    <w:pPr>
      <w:spacing w:after="200" w:line="240" w:lineRule="auto"/>
    </w:pPr>
    <w:rPr>
      <w:rFonts w:ascii="Lato" w:eastAsia="Calibri" w:hAnsi="Lato" w:cs="Times New Roman"/>
      <w:lang w:eastAsia="en-US"/>
    </w:rPr>
  </w:style>
  <w:style w:type="paragraph" w:customStyle="1" w:styleId="8F866C8866B54F25A8F9300323210B34">
    <w:name w:val="8F866C8866B54F25A8F9300323210B34"/>
    <w:rsid w:val="00642601"/>
  </w:style>
  <w:style w:type="paragraph" w:customStyle="1" w:styleId="24A4FC6F48D742508702E8DDFEDEEBE4">
    <w:name w:val="24A4FC6F48D742508702E8DDFEDEEBE4"/>
    <w:rsid w:val="00642601"/>
  </w:style>
  <w:style w:type="paragraph" w:customStyle="1" w:styleId="7A0CCE1A2E0D4D12918F4B44893FD91A">
    <w:name w:val="7A0CCE1A2E0D4D12918F4B44893FD91A"/>
    <w:rsid w:val="00642601"/>
  </w:style>
  <w:style w:type="paragraph" w:customStyle="1" w:styleId="2728B263C8DA40DC819CB04160E9824C">
    <w:name w:val="2728B263C8DA40DC819CB04160E9824C"/>
    <w:rsid w:val="00642601"/>
  </w:style>
  <w:style w:type="paragraph" w:customStyle="1" w:styleId="061333F1ACE442C2BE2394DC76C3C81C">
    <w:name w:val="061333F1ACE442C2BE2394DC76C3C81C"/>
    <w:rsid w:val="00642601"/>
  </w:style>
  <w:style w:type="paragraph" w:customStyle="1" w:styleId="D2ED8148C4ED4E9EB8D6B4E881795661">
    <w:name w:val="D2ED8148C4ED4E9EB8D6B4E881795661"/>
    <w:rsid w:val="00642601"/>
  </w:style>
  <w:style w:type="paragraph" w:customStyle="1" w:styleId="7DF359BFCE6B4F3899B460117FA6BD723">
    <w:name w:val="7DF359BFCE6B4F3899B460117FA6BD723"/>
    <w:rsid w:val="00642601"/>
    <w:pPr>
      <w:spacing w:after="200" w:line="240" w:lineRule="auto"/>
    </w:pPr>
    <w:rPr>
      <w:rFonts w:ascii="Lato" w:eastAsia="Calibri" w:hAnsi="Lato" w:cs="Times New Roman"/>
      <w:lang w:eastAsia="en-US"/>
    </w:rPr>
  </w:style>
  <w:style w:type="paragraph" w:customStyle="1" w:styleId="8F866C8866B54F25A8F9300323210B341">
    <w:name w:val="8F866C8866B54F25A8F9300323210B341"/>
    <w:rsid w:val="00642601"/>
    <w:pPr>
      <w:spacing w:after="200" w:line="240" w:lineRule="auto"/>
    </w:pPr>
    <w:rPr>
      <w:rFonts w:ascii="Lato" w:eastAsia="Calibri" w:hAnsi="Lato" w:cs="Times New Roman"/>
      <w:lang w:eastAsia="en-US"/>
    </w:rPr>
  </w:style>
  <w:style w:type="paragraph" w:customStyle="1" w:styleId="24A4FC6F48D742508702E8DDFEDEEBE41">
    <w:name w:val="24A4FC6F48D742508702E8DDFEDEEBE41"/>
    <w:rsid w:val="00642601"/>
    <w:pPr>
      <w:spacing w:after="200" w:line="240" w:lineRule="auto"/>
    </w:pPr>
    <w:rPr>
      <w:rFonts w:ascii="Lato" w:eastAsia="Calibri" w:hAnsi="Lato" w:cs="Times New Roman"/>
      <w:lang w:eastAsia="en-US"/>
    </w:rPr>
  </w:style>
  <w:style w:type="paragraph" w:customStyle="1" w:styleId="7A0CCE1A2E0D4D12918F4B44893FD91A1">
    <w:name w:val="7A0CCE1A2E0D4D12918F4B44893FD91A1"/>
    <w:rsid w:val="00642601"/>
    <w:pPr>
      <w:spacing w:after="200" w:line="240" w:lineRule="auto"/>
    </w:pPr>
    <w:rPr>
      <w:rFonts w:ascii="Lato" w:eastAsia="Calibri" w:hAnsi="Lato" w:cs="Times New Roman"/>
      <w:lang w:eastAsia="en-US"/>
    </w:rPr>
  </w:style>
  <w:style w:type="paragraph" w:customStyle="1" w:styleId="2728B263C8DA40DC819CB04160E9824C1">
    <w:name w:val="2728B263C8DA40DC819CB04160E9824C1"/>
    <w:rsid w:val="00642601"/>
    <w:pPr>
      <w:spacing w:after="200" w:line="240" w:lineRule="auto"/>
    </w:pPr>
    <w:rPr>
      <w:rFonts w:ascii="Lato" w:eastAsia="Calibri" w:hAnsi="Lato" w:cs="Times New Roman"/>
      <w:lang w:eastAsia="en-US"/>
    </w:rPr>
  </w:style>
  <w:style w:type="paragraph" w:customStyle="1" w:styleId="061333F1ACE442C2BE2394DC76C3C81C1">
    <w:name w:val="061333F1ACE442C2BE2394DC76C3C81C1"/>
    <w:rsid w:val="00642601"/>
    <w:pPr>
      <w:spacing w:after="200" w:line="240" w:lineRule="auto"/>
    </w:pPr>
    <w:rPr>
      <w:rFonts w:ascii="Lato" w:eastAsia="Calibri" w:hAnsi="Lato" w:cs="Times New Roman"/>
      <w:lang w:eastAsia="en-US"/>
    </w:rPr>
  </w:style>
  <w:style w:type="paragraph" w:customStyle="1" w:styleId="D2ED8148C4ED4E9EB8D6B4E8817956611">
    <w:name w:val="D2ED8148C4ED4E9EB8D6B4E8817956611"/>
    <w:rsid w:val="00642601"/>
    <w:pPr>
      <w:spacing w:after="200" w:line="240" w:lineRule="auto"/>
    </w:pPr>
    <w:rPr>
      <w:rFonts w:ascii="Lato" w:eastAsia="Calibri" w:hAnsi="Lato" w:cs="Times New Roman"/>
      <w:lang w:eastAsia="en-US"/>
    </w:rPr>
  </w:style>
  <w:style w:type="paragraph" w:customStyle="1" w:styleId="7DF359BFCE6B4F3899B460117FA6BD724">
    <w:name w:val="7DF359BFCE6B4F3899B460117FA6BD724"/>
    <w:rsid w:val="00642601"/>
    <w:pPr>
      <w:spacing w:after="200" w:line="240" w:lineRule="auto"/>
    </w:pPr>
    <w:rPr>
      <w:rFonts w:ascii="Lato" w:eastAsia="Calibri" w:hAnsi="Lato" w:cs="Times New Roman"/>
      <w:lang w:eastAsia="en-US"/>
    </w:rPr>
  </w:style>
  <w:style w:type="paragraph" w:customStyle="1" w:styleId="8F866C8866B54F25A8F9300323210B342">
    <w:name w:val="8F866C8866B54F25A8F9300323210B342"/>
    <w:rsid w:val="00642601"/>
    <w:pPr>
      <w:spacing w:after="200" w:line="240" w:lineRule="auto"/>
    </w:pPr>
    <w:rPr>
      <w:rFonts w:ascii="Lato" w:eastAsia="Calibri" w:hAnsi="Lato" w:cs="Times New Roman"/>
      <w:lang w:eastAsia="en-US"/>
    </w:rPr>
  </w:style>
  <w:style w:type="paragraph" w:customStyle="1" w:styleId="24A4FC6F48D742508702E8DDFEDEEBE42">
    <w:name w:val="24A4FC6F48D742508702E8DDFEDEEBE42"/>
    <w:rsid w:val="00642601"/>
    <w:pPr>
      <w:spacing w:after="200" w:line="240" w:lineRule="auto"/>
    </w:pPr>
    <w:rPr>
      <w:rFonts w:ascii="Lato" w:eastAsia="Calibri" w:hAnsi="Lato" w:cs="Times New Roman"/>
      <w:lang w:eastAsia="en-US"/>
    </w:rPr>
  </w:style>
  <w:style w:type="paragraph" w:customStyle="1" w:styleId="7A0CCE1A2E0D4D12918F4B44893FD91A2">
    <w:name w:val="7A0CCE1A2E0D4D12918F4B44893FD91A2"/>
    <w:rsid w:val="00642601"/>
    <w:pPr>
      <w:spacing w:after="200" w:line="240" w:lineRule="auto"/>
    </w:pPr>
    <w:rPr>
      <w:rFonts w:ascii="Lato" w:eastAsia="Calibri" w:hAnsi="Lato" w:cs="Times New Roman"/>
      <w:lang w:eastAsia="en-US"/>
    </w:rPr>
  </w:style>
  <w:style w:type="paragraph" w:customStyle="1" w:styleId="2728B263C8DA40DC819CB04160E9824C2">
    <w:name w:val="2728B263C8DA40DC819CB04160E9824C2"/>
    <w:rsid w:val="00642601"/>
    <w:pPr>
      <w:spacing w:after="200" w:line="240" w:lineRule="auto"/>
    </w:pPr>
    <w:rPr>
      <w:rFonts w:ascii="Lato" w:eastAsia="Calibri" w:hAnsi="Lato" w:cs="Times New Roman"/>
      <w:lang w:eastAsia="en-US"/>
    </w:rPr>
  </w:style>
  <w:style w:type="paragraph" w:customStyle="1" w:styleId="061333F1ACE442C2BE2394DC76C3C81C2">
    <w:name w:val="061333F1ACE442C2BE2394DC76C3C81C2"/>
    <w:rsid w:val="00642601"/>
    <w:pPr>
      <w:spacing w:after="200" w:line="240" w:lineRule="auto"/>
    </w:pPr>
    <w:rPr>
      <w:rFonts w:ascii="Lato" w:eastAsia="Calibri" w:hAnsi="Lato" w:cs="Times New Roman"/>
      <w:lang w:eastAsia="en-US"/>
    </w:rPr>
  </w:style>
  <w:style w:type="paragraph" w:customStyle="1" w:styleId="D2ED8148C4ED4E9EB8D6B4E8817956612">
    <w:name w:val="D2ED8148C4ED4E9EB8D6B4E8817956612"/>
    <w:rsid w:val="00642601"/>
    <w:pPr>
      <w:spacing w:after="200" w:line="240" w:lineRule="auto"/>
    </w:pPr>
    <w:rPr>
      <w:rFonts w:ascii="Lato" w:eastAsia="Calibri" w:hAnsi="Lato" w:cs="Times New Roman"/>
      <w:lang w:eastAsia="en-US"/>
    </w:rPr>
  </w:style>
  <w:style w:type="paragraph" w:customStyle="1" w:styleId="BF373044CB024E96A4F5DAFAAC8528B9">
    <w:name w:val="BF373044CB024E96A4F5DAFAAC8528B9"/>
    <w:rsid w:val="00642601"/>
  </w:style>
  <w:style w:type="paragraph" w:customStyle="1" w:styleId="B0CEAF0667554833BBB3A8181D8CBF9A">
    <w:name w:val="B0CEAF0667554833BBB3A8181D8CBF9A"/>
    <w:rsid w:val="00642601"/>
  </w:style>
  <w:style w:type="paragraph" w:customStyle="1" w:styleId="353826D8C9AC4312894EE447FFB8909C">
    <w:name w:val="353826D8C9AC4312894EE447FFB8909C"/>
    <w:rsid w:val="00642601"/>
  </w:style>
  <w:style w:type="paragraph" w:customStyle="1" w:styleId="AAE2A368EB4B4CE0AA057DC62BFBC207">
    <w:name w:val="AAE2A368EB4B4CE0AA057DC62BFBC207"/>
    <w:rsid w:val="00642601"/>
  </w:style>
  <w:style w:type="paragraph" w:customStyle="1" w:styleId="5B30D7884E3A4E93A7F02E7A2717843D">
    <w:name w:val="5B30D7884E3A4E93A7F02E7A2717843D"/>
    <w:rsid w:val="00642601"/>
  </w:style>
  <w:style w:type="paragraph" w:customStyle="1" w:styleId="027D9A5193494E56AD2B97271943BAD2">
    <w:name w:val="027D9A5193494E56AD2B97271943BAD2"/>
    <w:rsid w:val="00642601"/>
  </w:style>
  <w:style w:type="paragraph" w:customStyle="1" w:styleId="DE9C8679BE204CAAA201E41C9608AC20">
    <w:name w:val="DE9C8679BE204CAAA201E41C9608AC20"/>
    <w:rsid w:val="00642601"/>
  </w:style>
  <w:style w:type="paragraph" w:customStyle="1" w:styleId="7DF359BFCE6B4F3899B460117FA6BD725">
    <w:name w:val="7DF359BFCE6B4F3899B460117FA6BD725"/>
    <w:rsid w:val="00642601"/>
    <w:pPr>
      <w:spacing w:after="200" w:line="240" w:lineRule="auto"/>
    </w:pPr>
    <w:rPr>
      <w:rFonts w:ascii="Lato" w:eastAsia="Calibri" w:hAnsi="Lato" w:cs="Times New Roman"/>
      <w:lang w:eastAsia="en-US"/>
    </w:rPr>
  </w:style>
  <w:style w:type="paragraph" w:customStyle="1" w:styleId="8F866C8866B54F25A8F9300323210B343">
    <w:name w:val="8F866C8866B54F25A8F9300323210B343"/>
    <w:rsid w:val="00642601"/>
    <w:pPr>
      <w:spacing w:after="200" w:line="240" w:lineRule="auto"/>
    </w:pPr>
    <w:rPr>
      <w:rFonts w:ascii="Lato" w:eastAsia="Calibri" w:hAnsi="Lato" w:cs="Times New Roman"/>
      <w:lang w:eastAsia="en-US"/>
    </w:rPr>
  </w:style>
  <w:style w:type="paragraph" w:customStyle="1" w:styleId="24A4FC6F48D742508702E8DDFEDEEBE43">
    <w:name w:val="24A4FC6F48D742508702E8DDFEDEEBE43"/>
    <w:rsid w:val="00642601"/>
    <w:pPr>
      <w:spacing w:after="200" w:line="240" w:lineRule="auto"/>
    </w:pPr>
    <w:rPr>
      <w:rFonts w:ascii="Lato" w:eastAsia="Calibri" w:hAnsi="Lato" w:cs="Times New Roman"/>
      <w:lang w:eastAsia="en-US"/>
    </w:rPr>
  </w:style>
  <w:style w:type="paragraph" w:customStyle="1" w:styleId="7A0CCE1A2E0D4D12918F4B44893FD91A3">
    <w:name w:val="7A0CCE1A2E0D4D12918F4B44893FD91A3"/>
    <w:rsid w:val="00642601"/>
    <w:pPr>
      <w:spacing w:after="200" w:line="240" w:lineRule="auto"/>
    </w:pPr>
    <w:rPr>
      <w:rFonts w:ascii="Lato" w:eastAsia="Calibri" w:hAnsi="Lato" w:cs="Times New Roman"/>
      <w:lang w:eastAsia="en-US"/>
    </w:rPr>
  </w:style>
  <w:style w:type="paragraph" w:customStyle="1" w:styleId="2728B263C8DA40DC819CB04160E9824C3">
    <w:name w:val="2728B263C8DA40DC819CB04160E9824C3"/>
    <w:rsid w:val="00642601"/>
    <w:pPr>
      <w:spacing w:after="200" w:line="240" w:lineRule="auto"/>
    </w:pPr>
    <w:rPr>
      <w:rFonts w:ascii="Lato" w:eastAsia="Calibri" w:hAnsi="Lato" w:cs="Times New Roman"/>
      <w:lang w:eastAsia="en-US"/>
    </w:rPr>
  </w:style>
  <w:style w:type="paragraph" w:customStyle="1" w:styleId="061333F1ACE442C2BE2394DC76C3C81C3">
    <w:name w:val="061333F1ACE442C2BE2394DC76C3C81C3"/>
    <w:rsid w:val="00642601"/>
    <w:pPr>
      <w:spacing w:after="200" w:line="240" w:lineRule="auto"/>
    </w:pPr>
    <w:rPr>
      <w:rFonts w:ascii="Lato" w:eastAsia="Calibri" w:hAnsi="Lato" w:cs="Times New Roman"/>
      <w:lang w:eastAsia="en-US"/>
    </w:rPr>
  </w:style>
  <w:style w:type="paragraph" w:customStyle="1" w:styleId="D2ED8148C4ED4E9EB8D6B4E8817956613">
    <w:name w:val="D2ED8148C4ED4E9EB8D6B4E8817956613"/>
    <w:rsid w:val="00642601"/>
    <w:pPr>
      <w:spacing w:after="200" w:line="240" w:lineRule="auto"/>
    </w:pPr>
    <w:rPr>
      <w:rFonts w:ascii="Lato" w:eastAsia="Calibri" w:hAnsi="Lato" w:cs="Times New Roman"/>
      <w:lang w:eastAsia="en-US"/>
    </w:rPr>
  </w:style>
  <w:style w:type="paragraph" w:customStyle="1" w:styleId="B0CEAF0667554833BBB3A8181D8CBF9A1">
    <w:name w:val="B0CEAF0667554833BBB3A8181D8CBF9A1"/>
    <w:rsid w:val="00642601"/>
    <w:pPr>
      <w:spacing w:after="120" w:line="240" w:lineRule="auto"/>
    </w:pPr>
    <w:rPr>
      <w:rFonts w:ascii="Lato" w:hAnsi="Lato" w:cs="Times New Roman"/>
      <w:iCs/>
      <w:lang w:eastAsia="en-US"/>
    </w:rPr>
  </w:style>
  <w:style w:type="paragraph" w:customStyle="1" w:styleId="353826D8C9AC4312894EE447FFB8909C1">
    <w:name w:val="353826D8C9AC4312894EE447FFB8909C1"/>
    <w:rsid w:val="00642601"/>
    <w:pPr>
      <w:spacing w:after="120" w:line="240" w:lineRule="auto"/>
    </w:pPr>
    <w:rPr>
      <w:rFonts w:ascii="Lato" w:hAnsi="Lato" w:cs="Times New Roman"/>
      <w:iCs/>
      <w:lang w:eastAsia="en-US"/>
    </w:rPr>
  </w:style>
  <w:style w:type="paragraph" w:customStyle="1" w:styleId="5B30D7884E3A4E93A7F02E7A2717843D1">
    <w:name w:val="5B30D7884E3A4E93A7F02E7A2717843D1"/>
    <w:rsid w:val="00642601"/>
    <w:pPr>
      <w:spacing w:after="120" w:line="240" w:lineRule="auto"/>
    </w:pPr>
    <w:rPr>
      <w:rFonts w:ascii="Lato" w:hAnsi="Lato" w:cs="Times New Roman"/>
      <w:iCs/>
      <w:lang w:eastAsia="en-US"/>
    </w:rPr>
  </w:style>
  <w:style w:type="paragraph" w:customStyle="1" w:styleId="AAE2A368EB4B4CE0AA057DC62BFBC2071">
    <w:name w:val="AAE2A368EB4B4CE0AA057DC62BFBC2071"/>
    <w:rsid w:val="00642601"/>
    <w:pPr>
      <w:spacing w:after="120" w:line="240" w:lineRule="auto"/>
    </w:pPr>
    <w:rPr>
      <w:rFonts w:ascii="Lato" w:hAnsi="Lato" w:cs="Times New Roman"/>
      <w:iCs/>
      <w:lang w:eastAsia="en-US"/>
    </w:rPr>
  </w:style>
  <w:style w:type="paragraph" w:customStyle="1" w:styleId="BF373044CB024E96A4F5DAFAAC8528B91">
    <w:name w:val="BF373044CB024E96A4F5DAFAAC8528B91"/>
    <w:rsid w:val="00642601"/>
    <w:pPr>
      <w:spacing w:after="200" w:line="240" w:lineRule="auto"/>
    </w:pPr>
    <w:rPr>
      <w:rFonts w:ascii="Lato" w:eastAsia="Calibri" w:hAnsi="Lato" w:cs="Times New Roman"/>
      <w:lang w:eastAsia="en-US"/>
    </w:rPr>
  </w:style>
  <w:style w:type="paragraph" w:customStyle="1" w:styleId="027D9A5193494E56AD2B97271943BAD21">
    <w:name w:val="027D9A5193494E56AD2B97271943BAD21"/>
    <w:rsid w:val="00642601"/>
    <w:pPr>
      <w:spacing w:after="200" w:line="240" w:lineRule="auto"/>
    </w:pPr>
    <w:rPr>
      <w:rFonts w:ascii="Lato" w:eastAsia="Calibri" w:hAnsi="Lato" w:cs="Times New Roman"/>
      <w:lang w:eastAsia="en-US"/>
    </w:rPr>
  </w:style>
  <w:style w:type="paragraph" w:customStyle="1" w:styleId="DE9C8679BE204CAAA201E41C9608AC201">
    <w:name w:val="DE9C8679BE204CAAA201E41C9608AC201"/>
    <w:rsid w:val="00642601"/>
    <w:pPr>
      <w:spacing w:after="200" w:line="240" w:lineRule="auto"/>
    </w:pPr>
    <w:rPr>
      <w:rFonts w:ascii="Lato" w:eastAsia="Calibri" w:hAnsi="Lato" w:cs="Times New Roman"/>
      <w:lang w:eastAsia="en-US"/>
    </w:rPr>
  </w:style>
  <w:style w:type="paragraph" w:customStyle="1" w:styleId="1C70EE1BF8AC4E37B8C28367C29583D9">
    <w:name w:val="1C70EE1BF8AC4E37B8C28367C29583D9"/>
    <w:rsid w:val="00642601"/>
  </w:style>
  <w:style w:type="paragraph" w:customStyle="1" w:styleId="EDD58DE9C075420CA32FD22043384D34">
    <w:name w:val="EDD58DE9C075420CA32FD22043384D34"/>
    <w:rsid w:val="00642601"/>
  </w:style>
  <w:style w:type="paragraph" w:customStyle="1" w:styleId="B1FD9A22851442E4BD2A3624A5CF44D3">
    <w:name w:val="B1FD9A22851442E4BD2A3624A5CF44D3"/>
    <w:rsid w:val="00642601"/>
  </w:style>
  <w:style w:type="paragraph" w:customStyle="1" w:styleId="2429415CCAE14E44B96F9EBCCF191278">
    <w:name w:val="2429415CCAE14E44B96F9EBCCF191278"/>
    <w:rsid w:val="00642601"/>
  </w:style>
  <w:style w:type="paragraph" w:customStyle="1" w:styleId="4A1C293B467E4DC7A9C1620FD7EAB0E5">
    <w:name w:val="4A1C293B467E4DC7A9C1620FD7EAB0E5"/>
    <w:rsid w:val="00642601"/>
  </w:style>
  <w:style w:type="paragraph" w:customStyle="1" w:styleId="EC09647852FA4B2CA34787858D6185AD">
    <w:name w:val="EC09647852FA4B2CA34787858D6185AD"/>
    <w:rsid w:val="00642601"/>
  </w:style>
  <w:style w:type="paragraph" w:customStyle="1" w:styleId="B45E9D034E88430684D1CE7BA6A1D42D">
    <w:name w:val="B45E9D034E88430684D1CE7BA6A1D42D"/>
    <w:rsid w:val="00642601"/>
  </w:style>
  <w:style w:type="paragraph" w:customStyle="1" w:styleId="46F80E3A95B2424A9CB7BE50697DF151">
    <w:name w:val="46F80E3A95B2424A9CB7BE50697DF151"/>
    <w:rsid w:val="00642601"/>
  </w:style>
  <w:style w:type="paragraph" w:customStyle="1" w:styleId="5BF41FFDBBA740FDBE0C6898851C2F92">
    <w:name w:val="5BF41FFDBBA740FDBE0C6898851C2F92"/>
    <w:rsid w:val="00642601"/>
  </w:style>
  <w:style w:type="paragraph" w:customStyle="1" w:styleId="64051ACEF3454610B108156214911F45">
    <w:name w:val="64051ACEF3454610B108156214911F45"/>
    <w:rsid w:val="00642601"/>
  </w:style>
  <w:style w:type="paragraph" w:customStyle="1" w:styleId="E6E3CB542EDF49B28DE7CD567E945DB3">
    <w:name w:val="E6E3CB542EDF49B28DE7CD567E945DB3"/>
    <w:rsid w:val="00642601"/>
  </w:style>
  <w:style w:type="paragraph" w:customStyle="1" w:styleId="3A2D987C9FD14A3B847474A114166B7C">
    <w:name w:val="3A2D987C9FD14A3B847474A114166B7C"/>
    <w:rsid w:val="00642601"/>
  </w:style>
  <w:style w:type="paragraph" w:customStyle="1" w:styleId="FAC471E78D734343BF770462663B4EC8">
    <w:name w:val="FAC471E78D734343BF770462663B4EC8"/>
    <w:rsid w:val="00642601"/>
  </w:style>
  <w:style w:type="paragraph" w:customStyle="1" w:styleId="EECACE2E210F468389A6112543A58D24">
    <w:name w:val="EECACE2E210F468389A6112543A58D24"/>
    <w:rsid w:val="00642601"/>
  </w:style>
  <w:style w:type="paragraph" w:customStyle="1" w:styleId="CD77193BC8EB4A32861AB001D1E20AB8">
    <w:name w:val="CD77193BC8EB4A32861AB001D1E20AB8"/>
    <w:rsid w:val="00642601"/>
  </w:style>
  <w:style w:type="paragraph" w:customStyle="1" w:styleId="A0080F06FD124AD487BF20E134607683">
    <w:name w:val="A0080F06FD124AD487BF20E134607683"/>
    <w:rsid w:val="00642601"/>
  </w:style>
  <w:style w:type="paragraph" w:customStyle="1" w:styleId="FF3BC7292724494DBB65AEB906ABEB86">
    <w:name w:val="FF3BC7292724494DBB65AEB906ABEB86"/>
    <w:rsid w:val="00642601"/>
  </w:style>
  <w:style w:type="paragraph" w:customStyle="1" w:styleId="DB4661C50FBF4150B0724116709FD5A9">
    <w:name w:val="DB4661C50FBF4150B0724116709FD5A9"/>
    <w:rsid w:val="00642601"/>
  </w:style>
  <w:style w:type="paragraph" w:customStyle="1" w:styleId="44991DBAB37541ED894F9D40471E85FC">
    <w:name w:val="44991DBAB37541ED894F9D40471E85FC"/>
    <w:rsid w:val="00642601"/>
  </w:style>
  <w:style w:type="paragraph" w:customStyle="1" w:styleId="3D8E77AE2B4843B0AA50E9D47F1BC0B7">
    <w:name w:val="3D8E77AE2B4843B0AA50E9D47F1BC0B7"/>
    <w:rsid w:val="00642601"/>
  </w:style>
  <w:style w:type="paragraph" w:customStyle="1" w:styleId="49645E6C664840E8B3667B4C61F4B153">
    <w:name w:val="49645E6C664840E8B3667B4C61F4B153"/>
    <w:rsid w:val="00642601"/>
  </w:style>
  <w:style w:type="paragraph" w:customStyle="1" w:styleId="605E8B1C0CBF4EA9A3970973F66CD907">
    <w:name w:val="605E8B1C0CBF4EA9A3970973F66CD907"/>
    <w:rsid w:val="00642601"/>
  </w:style>
  <w:style w:type="paragraph" w:customStyle="1" w:styleId="8C82FD2CA66044028E5D7883B0C3FBDB">
    <w:name w:val="8C82FD2CA66044028E5D7883B0C3FBDB"/>
    <w:rsid w:val="00642601"/>
  </w:style>
  <w:style w:type="paragraph" w:customStyle="1" w:styleId="FA996D8E7F5A4FAABCFC7FF44980D22D">
    <w:name w:val="FA996D8E7F5A4FAABCFC7FF44980D22D"/>
    <w:rsid w:val="00642601"/>
  </w:style>
  <w:style w:type="paragraph" w:customStyle="1" w:styleId="E230B2D174184148A41F1EAB2C25EC59">
    <w:name w:val="E230B2D174184148A41F1EAB2C25EC59"/>
    <w:rsid w:val="00642601"/>
  </w:style>
  <w:style w:type="paragraph" w:customStyle="1" w:styleId="CE4A179713DB4414928DBC28C33A7E42">
    <w:name w:val="CE4A179713DB4414928DBC28C33A7E42"/>
    <w:rsid w:val="00642601"/>
  </w:style>
  <w:style w:type="paragraph" w:customStyle="1" w:styleId="070F5A5FBA8F4538A4DADEA99483632B">
    <w:name w:val="070F5A5FBA8F4538A4DADEA99483632B"/>
    <w:rsid w:val="00642601"/>
  </w:style>
  <w:style w:type="paragraph" w:customStyle="1" w:styleId="4B9CBC8B102D4CBBA10FC8B2B94E51A4">
    <w:name w:val="4B9CBC8B102D4CBBA10FC8B2B94E51A4"/>
    <w:rsid w:val="006426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1FEF4A-AF08-4200-BDEC-7922112C7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1</TotalTime>
  <Pages>3</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Regional example 
Local Decision Making Statement of Intent</vt:lpstr>
    </vt:vector>
  </TitlesOfParts>
  <Company>the CHIEF MINISTER and CABINET</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Statement of Intent</dc:title>
  <dc:creator>Simone Phasey</dc:creator>
  <cp:lastModifiedBy>Jessika Lewis</cp:lastModifiedBy>
  <cp:revision>3</cp:revision>
  <cp:lastPrinted>2019-08-28T22:41:00Z</cp:lastPrinted>
  <dcterms:created xsi:type="dcterms:W3CDTF">2024-06-06T01:49:00Z</dcterms:created>
  <dcterms:modified xsi:type="dcterms:W3CDTF">2024-06-06T01:54:00Z</dcterms:modified>
</cp:coreProperties>
</file>