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Style w:val="Heading1Char"/>
          <w:color w:val="C00000"/>
          <w:sz w:val="52"/>
          <w:szCs w:val="52"/>
        </w:rPr>
        <w:alias w:val="Title"/>
        <w:tag w:val="Title"/>
        <w:id w:val="-509755993"/>
        <w:placeholder>
          <w:docPart w:val="62B5A608A55A414A863CF76748C610CF"/>
        </w:placeholder>
        <w:dataBinding w:prefixMappings="xmlns:ns0='http://purl.org/dc/elements/1.1/' xmlns:ns1='http://schemas.openxmlformats.org/package/2006/metadata/core-properties' " w:xpath="/ns1:coreProperties[1]/ns0:title[1]" w:storeItemID="{6C3C8BC8-F283-45AE-878A-BAB7291924A1}"/>
        <w15:color w:val="1F1F5F"/>
        <w:text w:multiLine="1"/>
      </w:sdtPr>
      <w:sdtEndPr>
        <w:rPr>
          <w:rStyle w:val="Heading1Char"/>
        </w:rPr>
      </w:sdtEndPr>
      <w:sdtContent>
        <w:p w:rsidR="009A00C6" w:rsidRPr="00C749DC" w:rsidRDefault="00D72689" w:rsidP="009A00C6">
          <w:pPr>
            <w:pStyle w:val="Title"/>
            <w:jc w:val="center"/>
            <w:rPr>
              <w:rFonts w:eastAsia="Calibri"/>
              <w:color w:val="C00000"/>
              <w:sz w:val="52"/>
              <w:szCs w:val="52"/>
            </w:rPr>
          </w:pPr>
          <w:r w:rsidRPr="00C749DC">
            <w:rPr>
              <w:rStyle w:val="Heading1Char"/>
              <w:color w:val="C00000"/>
              <w:sz w:val="52"/>
              <w:szCs w:val="52"/>
            </w:rPr>
            <w:t xml:space="preserve">Local Decision Making </w:t>
          </w:r>
          <w:r w:rsidRPr="00C749DC">
            <w:rPr>
              <w:rStyle w:val="Heading1Char"/>
              <w:color w:val="C00000"/>
              <w:sz w:val="52"/>
              <w:szCs w:val="52"/>
            </w:rPr>
            <w:br/>
            <w:t>Government</w:t>
          </w:r>
          <w:r w:rsidR="009A00C6" w:rsidRPr="00C749DC">
            <w:rPr>
              <w:rStyle w:val="Heading1Char"/>
              <w:color w:val="C00000"/>
              <w:sz w:val="52"/>
              <w:szCs w:val="52"/>
            </w:rPr>
            <w:t xml:space="preserve"> readiness checklist</w:t>
          </w:r>
        </w:p>
      </w:sdtContent>
    </w:sdt>
    <w:p w:rsidR="00D72689" w:rsidRPr="00EF55A0" w:rsidRDefault="00D72689" w:rsidP="00592125">
      <w:pPr>
        <w:rPr>
          <w:rFonts w:asciiTheme="majorHAnsi" w:hAnsiTheme="majorHAnsi"/>
          <w:color w:val="C00000"/>
          <w:sz w:val="36"/>
          <w:szCs w:val="36"/>
        </w:rPr>
      </w:pPr>
      <w:r w:rsidRPr="00EF55A0">
        <w:rPr>
          <w:rFonts w:asciiTheme="majorHAnsi" w:hAnsiTheme="majorHAnsi"/>
          <w:color w:val="C00000"/>
          <w:sz w:val="36"/>
          <w:szCs w:val="36"/>
        </w:rPr>
        <w:t xml:space="preserve">Purpose: </w:t>
      </w:r>
    </w:p>
    <w:p w:rsidR="00D72689" w:rsidRPr="004B45DB" w:rsidRDefault="00D72689" w:rsidP="00D72689">
      <w:pPr>
        <w:jc w:val="both"/>
        <w:rPr>
          <w:rFonts w:eastAsia="Arial" w:cs="Arial"/>
          <w:szCs w:val="20"/>
        </w:rPr>
      </w:pPr>
      <w:r w:rsidRPr="004B45DB">
        <w:rPr>
          <w:rFonts w:eastAsia="Arial" w:cs="Arial"/>
          <w:szCs w:val="20"/>
        </w:rPr>
        <w:t>To help government agencies understand if/when they are ready to engage authentically with community in the LDM process. This means coordinating collaboration, sharing data and being ready to be flexible with process and reporting.</w:t>
      </w:r>
    </w:p>
    <w:p w:rsidR="00D72689" w:rsidRPr="004B45DB" w:rsidRDefault="00D72689" w:rsidP="00D72689">
      <w:pPr>
        <w:jc w:val="both"/>
        <w:rPr>
          <w:rFonts w:eastAsia="Arial" w:cs="Arial"/>
          <w:szCs w:val="20"/>
        </w:rPr>
      </w:pPr>
      <w:bookmarkStart w:id="0" w:name="_81vmh9abmggy" w:colFirst="0" w:colLast="0"/>
      <w:bookmarkEnd w:id="0"/>
      <w:r w:rsidRPr="004B45DB">
        <w:rPr>
          <w:rFonts w:eastAsia="Arial" w:cs="Arial"/>
          <w:szCs w:val="20"/>
        </w:rPr>
        <w:t>This checklist is a starting point – it’s not comprehensive, as each LDM project will be different. Therefore, use your judgement to assess if other items should be on the list. The list does not necessarily have to be shared with community.</w:t>
      </w:r>
    </w:p>
    <w:p w:rsidR="00D72689" w:rsidRPr="004B45DB" w:rsidRDefault="00D72689" w:rsidP="00D72689">
      <w:pPr>
        <w:jc w:val="both"/>
        <w:rPr>
          <w:rFonts w:eastAsia="Arial" w:cs="Arial"/>
          <w:szCs w:val="20"/>
        </w:rPr>
      </w:pPr>
      <w:bookmarkStart w:id="1" w:name="_9u3yjsidsfhr" w:colFirst="0" w:colLast="0"/>
      <w:bookmarkEnd w:id="1"/>
      <w:r w:rsidRPr="004B45DB">
        <w:rPr>
          <w:rFonts w:eastAsia="Arial" w:cs="Arial"/>
          <w:szCs w:val="20"/>
        </w:rPr>
        <w:t xml:space="preserve">The purpose of this document is to understand what action to take for government AS A WHOLE and should be considered with all agencies which will be collaborating with a particular community or organisation as a precursor to the </w:t>
      </w:r>
      <w:r w:rsidRPr="004B45DB">
        <w:rPr>
          <w:rFonts w:eastAsia="Arial" w:cs="Arial"/>
          <w:i/>
          <w:szCs w:val="20"/>
        </w:rPr>
        <w:t>Inter-agency Collaboration Agreement template</w:t>
      </w:r>
      <w:r w:rsidRPr="004B45DB">
        <w:rPr>
          <w:rFonts w:eastAsia="Arial" w:cs="Arial"/>
          <w:szCs w:val="20"/>
        </w:rPr>
        <w:t>.</w:t>
      </w:r>
    </w:p>
    <w:p w:rsidR="00D72689" w:rsidRPr="004B45DB" w:rsidRDefault="00D72689" w:rsidP="00D72689">
      <w:pPr>
        <w:jc w:val="both"/>
        <w:rPr>
          <w:rFonts w:eastAsia="Arial" w:cs="Arial"/>
          <w:szCs w:val="20"/>
        </w:rPr>
      </w:pPr>
      <w:bookmarkStart w:id="2" w:name="_mg618fhd5chp" w:colFirst="0" w:colLast="0"/>
      <w:bookmarkEnd w:id="2"/>
      <w:r w:rsidRPr="004B45DB">
        <w:rPr>
          <w:rFonts w:eastAsia="Arial" w:cs="Arial"/>
          <w:szCs w:val="20"/>
        </w:rPr>
        <w:t xml:space="preserve">Even if the issue involves a single agency, the LDM project should be discussed at Regional </w:t>
      </w:r>
      <w:proofErr w:type="spellStart"/>
      <w:r w:rsidRPr="004B45DB">
        <w:rPr>
          <w:rFonts w:eastAsia="Arial" w:cs="Arial"/>
          <w:szCs w:val="20"/>
        </w:rPr>
        <w:t>Coord</w:t>
      </w:r>
      <w:proofErr w:type="spellEnd"/>
      <w:r w:rsidRPr="004B45DB">
        <w:rPr>
          <w:rFonts w:eastAsia="Arial" w:cs="Arial"/>
          <w:szCs w:val="20"/>
        </w:rPr>
        <w:t xml:space="preserve"> so that other agencies are informed, and can support or provide input if needed.</w:t>
      </w:r>
    </w:p>
    <w:p w:rsidR="00D72689" w:rsidRPr="00EF55A0" w:rsidRDefault="00D72689" w:rsidP="00D72689">
      <w:pPr>
        <w:rPr>
          <w:rFonts w:asciiTheme="majorHAnsi" w:hAnsiTheme="majorHAnsi"/>
          <w:color w:val="C00000"/>
          <w:sz w:val="36"/>
          <w:szCs w:val="36"/>
        </w:rPr>
      </w:pPr>
      <w:bookmarkStart w:id="3" w:name="_olqo6b5rgq1" w:colFirst="0" w:colLast="0"/>
      <w:bookmarkEnd w:id="3"/>
      <w:r w:rsidRPr="00EF55A0">
        <w:rPr>
          <w:rFonts w:asciiTheme="majorHAnsi" w:hAnsiTheme="majorHAnsi"/>
          <w:color w:val="C00000"/>
          <w:sz w:val="36"/>
          <w:szCs w:val="36"/>
        </w:rPr>
        <w:t xml:space="preserve">When to use: </w:t>
      </w:r>
    </w:p>
    <w:p w:rsidR="00D72689" w:rsidRPr="004B45DB" w:rsidRDefault="00D72689" w:rsidP="00D72689">
      <w:pPr>
        <w:rPr>
          <w:rFonts w:eastAsia="Arial" w:cs="Arial"/>
          <w:szCs w:val="20"/>
        </w:rPr>
      </w:pPr>
      <w:r w:rsidRPr="004B45DB">
        <w:rPr>
          <w:rFonts w:eastAsia="Arial" w:cs="Arial"/>
          <w:szCs w:val="20"/>
        </w:rPr>
        <w:t>Stage 1.</w:t>
      </w:r>
    </w:p>
    <w:p w:rsidR="00D72689" w:rsidRPr="00EF55A0" w:rsidRDefault="00D72689" w:rsidP="00D72689">
      <w:pPr>
        <w:rPr>
          <w:rFonts w:asciiTheme="majorHAnsi" w:hAnsiTheme="majorHAnsi"/>
          <w:color w:val="C00000"/>
          <w:sz w:val="36"/>
          <w:szCs w:val="36"/>
        </w:rPr>
      </w:pPr>
      <w:bookmarkStart w:id="4" w:name="_oax7f86oj0mr" w:colFirst="0" w:colLast="0"/>
      <w:bookmarkEnd w:id="4"/>
      <w:r w:rsidRPr="00EF55A0">
        <w:rPr>
          <w:rFonts w:asciiTheme="majorHAnsi" w:hAnsiTheme="majorHAnsi"/>
          <w:color w:val="C00000"/>
          <w:sz w:val="36"/>
          <w:szCs w:val="36"/>
        </w:rPr>
        <w:t xml:space="preserve">How to use: </w:t>
      </w:r>
    </w:p>
    <w:p w:rsidR="00D72689" w:rsidRPr="004B45DB" w:rsidRDefault="00D72689" w:rsidP="00D72689">
      <w:pPr>
        <w:jc w:val="both"/>
        <w:rPr>
          <w:rFonts w:eastAsia="Arial" w:cs="Arial"/>
          <w:szCs w:val="20"/>
        </w:rPr>
      </w:pPr>
      <w:r w:rsidRPr="004B45DB">
        <w:rPr>
          <w:rFonts w:eastAsia="Arial" w:cs="Arial"/>
          <w:szCs w:val="20"/>
        </w:rPr>
        <w:t xml:space="preserve">This should be completed, then tabled at Regional </w:t>
      </w:r>
      <w:proofErr w:type="spellStart"/>
      <w:r w:rsidRPr="004B45DB">
        <w:rPr>
          <w:rFonts w:eastAsia="Arial" w:cs="Arial"/>
          <w:szCs w:val="20"/>
        </w:rPr>
        <w:t>Coord</w:t>
      </w:r>
      <w:proofErr w:type="spellEnd"/>
      <w:r w:rsidRPr="004B45DB">
        <w:rPr>
          <w:rFonts w:eastAsia="Arial" w:cs="Arial"/>
          <w:szCs w:val="20"/>
        </w:rPr>
        <w:t xml:space="preserve"> meeting (generally chaired by the DCM Regional Executive Director). The output of this process is a shared action plan, a record of the LDM Discussion and agreed next steps.</w:t>
      </w:r>
    </w:p>
    <w:p w:rsidR="00D72689" w:rsidRPr="004B45DB" w:rsidRDefault="00D72689" w:rsidP="00D72689">
      <w:pPr>
        <w:spacing w:after="0"/>
        <w:jc w:val="both"/>
        <w:rPr>
          <w:rFonts w:eastAsia="Arial" w:cs="Arial"/>
          <w:szCs w:val="20"/>
        </w:rPr>
      </w:pPr>
      <w:bookmarkStart w:id="5" w:name="_2yz3vxkiw0n" w:colFirst="0" w:colLast="0"/>
      <w:bookmarkEnd w:id="5"/>
      <w:r w:rsidRPr="004B45DB">
        <w:rPr>
          <w:rFonts w:eastAsia="Arial" w:cs="Arial"/>
          <w:szCs w:val="20"/>
        </w:rPr>
        <w:t>Go through the checklist and complete a realistic assessment of whether each step has been completed. For any questions with a no answer, complete the table in Section 2, which outlines action/s to be taken, who will take them, by when and the resources they will require to do so.</w:t>
      </w:r>
    </w:p>
    <w:p w:rsidR="00D72689" w:rsidRDefault="00D72689" w:rsidP="00D72689">
      <w:pPr>
        <w:spacing w:after="0"/>
        <w:rPr>
          <w:rFonts w:eastAsia="Arial" w:cs="Arial"/>
          <w:b/>
          <w:sz w:val="20"/>
          <w:szCs w:val="20"/>
          <w:u w:val="single"/>
        </w:rPr>
      </w:pPr>
      <w:bookmarkStart w:id="6" w:name="_8yl2x1sl9q94" w:colFirst="0" w:colLast="0"/>
      <w:bookmarkStart w:id="7" w:name="_wnubbfqp3az9" w:colFirst="0" w:colLast="0"/>
      <w:bookmarkEnd w:id="6"/>
      <w:bookmarkEnd w:id="7"/>
    </w:p>
    <w:p w:rsidR="009A3C87" w:rsidRDefault="009A3C87">
      <w:pPr>
        <w:rPr>
          <w:rFonts w:asciiTheme="majorHAnsi" w:hAnsiTheme="majorHAnsi"/>
          <w:color w:val="C00000"/>
          <w:sz w:val="36"/>
          <w:szCs w:val="36"/>
        </w:rPr>
      </w:pPr>
      <w:r>
        <w:rPr>
          <w:rFonts w:asciiTheme="majorHAnsi" w:hAnsiTheme="majorHAnsi"/>
          <w:color w:val="C00000"/>
          <w:sz w:val="36"/>
          <w:szCs w:val="36"/>
        </w:rPr>
        <w:br w:type="page"/>
      </w:r>
    </w:p>
    <w:p w:rsidR="00D72689" w:rsidRPr="00EF55A0" w:rsidRDefault="00D72689" w:rsidP="00EF55A0">
      <w:pPr>
        <w:rPr>
          <w:rFonts w:asciiTheme="majorHAnsi" w:hAnsiTheme="majorHAnsi"/>
          <w:color w:val="C00000"/>
          <w:sz w:val="36"/>
          <w:szCs w:val="36"/>
        </w:rPr>
      </w:pPr>
      <w:r w:rsidRPr="00EF55A0">
        <w:rPr>
          <w:rFonts w:asciiTheme="majorHAnsi" w:hAnsiTheme="majorHAnsi"/>
          <w:color w:val="C00000"/>
          <w:sz w:val="36"/>
          <w:szCs w:val="36"/>
        </w:rPr>
        <w:lastRenderedPageBreak/>
        <w:t>SECTION 1: CHECKLIST</w:t>
      </w:r>
    </w:p>
    <w:p w:rsidR="00D72689" w:rsidRPr="006323A7" w:rsidRDefault="00D72689" w:rsidP="00D72689">
      <w:pPr>
        <w:spacing w:after="0"/>
        <w:rPr>
          <w:rFonts w:eastAsia="Arial" w:cs="Arial"/>
          <w:sz w:val="20"/>
          <w:szCs w:val="20"/>
        </w:rPr>
      </w:pPr>
    </w:p>
    <w:tbl>
      <w:tblPr>
        <w:tblpPr w:leftFromText="180" w:rightFromText="180" w:vertAnchor="text" w:tblpY="1"/>
        <w:tblOverlap w:val="never"/>
        <w:tblW w:w="99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7"/>
        <w:gridCol w:w="2410"/>
        <w:gridCol w:w="23"/>
        <w:gridCol w:w="4655"/>
        <w:gridCol w:w="2268"/>
      </w:tblGrid>
      <w:tr w:rsidR="00D72689" w:rsidRPr="006323A7" w:rsidTr="00495C85">
        <w:trPr>
          <w:trHeight w:val="400"/>
        </w:trPr>
        <w:tc>
          <w:tcPr>
            <w:tcW w:w="9923" w:type="dxa"/>
            <w:gridSpan w:val="5"/>
            <w:shd w:val="clear" w:color="auto" w:fill="FF9B9B"/>
            <w:tcMar>
              <w:top w:w="100" w:type="dxa"/>
              <w:left w:w="100" w:type="dxa"/>
              <w:bottom w:w="100" w:type="dxa"/>
              <w:right w:w="100" w:type="dxa"/>
            </w:tcMar>
          </w:tcPr>
          <w:p w:rsidR="00D72689" w:rsidRPr="006323A7" w:rsidRDefault="00D72689" w:rsidP="009A3C87">
            <w:pPr>
              <w:widowControl w:val="0"/>
              <w:spacing w:after="0"/>
              <w:rPr>
                <w:rFonts w:eastAsia="Arial" w:cs="Arial"/>
                <w:b/>
                <w:sz w:val="20"/>
                <w:szCs w:val="20"/>
              </w:rPr>
            </w:pPr>
            <w:r w:rsidRPr="006323A7">
              <w:rPr>
                <w:rFonts w:eastAsia="Arial" w:cs="Arial"/>
                <w:b/>
                <w:sz w:val="20"/>
                <w:szCs w:val="20"/>
              </w:rPr>
              <w:t>PART A: GOVERNMENT COORDINATION</w:t>
            </w:r>
          </w:p>
          <w:p w:rsidR="00D72689" w:rsidRPr="006323A7" w:rsidRDefault="00D72689" w:rsidP="009A3C87">
            <w:pPr>
              <w:widowControl w:val="0"/>
              <w:spacing w:after="0"/>
              <w:rPr>
                <w:rFonts w:eastAsia="Arial" w:cs="Arial"/>
                <w:sz w:val="20"/>
                <w:szCs w:val="20"/>
              </w:rPr>
            </w:pPr>
            <w:r w:rsidRPr="006323A7">
              <w:rPr>
                <w:rFonts w:eastAsia="Arial" w:cs="Arial"/>
                <w:sz w:val="20"/>
                <w:szCs w:val="20"/>
              </w:rPr>
              <w:t>Note this could be completed once for a region, and then revisited for each site to check it is still current.</w:t>
            </w: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b/>
                <w:sz w:val="20"/>
                <w:szCs w:val="20"/>
              </w:rPr>
            </w:pPr>
          </w:p>
        </w:tc>
        <w:tc>
          <w:tcPr>
            <w:tcW w:w="2433"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b/>
                <w:sz w:val="20"/>
                <w:szCs w:val="20"/>
              </w:rPr>
            </w:pPr>
            <w:r w:rsidRPr="006323A7">
              <w:rPr>
                <w:rFonts w:eastAsia="Arial" w:cs="Arial"/>
                <w:b/>
                <w:sz w:val="20"/>
                <w:szCs w:val="20"/>
              </w:rPr>
              <w:t>Step</w:t>
            </w:r>
          </w:p>
        </w:tc>
        <w:tc>
          <w:tcPr>
            <w:tcW w:w="4655"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b/>
                <w:sz w:val="20"/>
                <w:szCs w:val="20"/>
              </w:rPr>
            </w:pPr>
            <w:r w:rsidRPr="006323A7">
              <w:rPr>
                <w:rFonts w:eastAsia="Arial" w:cs="Arial"/>
                <w:b/>
                <w:sz w:val="20"/>
                <w:szCs w:val="20"/>
              </w:rPr>
              <w:t>Detail</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b/>
                <w:sz w:val="20"/>
                <w:szCs w:val="20"/>
              </w:rPr>
            </w:pPr>
            <w:r w:rsidRPr="006323A7">
              <w:rPr>
                <w:rFonts w:eastAsia="Arial" w:cs="Arial"/>
                <w:b/>
                <w:sz w:val="20"/>
                <w:szCs w:val="20"/>
              </w:rPr>
              <w:t>Complete? Yes / No</w:t>
            </w:r>
          </w:p>
        </w:tc>
      </w:tr>
      <w:tr w:rsidR="00D72689" w:rsidRPr="006323A7" w:rsidTr="009A3C87">
        <w:trPr>
          <w:trHeight w:val="460"/>
        </w:trPr>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1</w:t>
            </w:r>
          </w:p>
        </w:tc>
        <w:tc>
          <w:tcPr>
            <w:tcW w:w="2433"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Government coordination body agreed (at a regional level)</w:t>
            </w:r>
          </w:p>
        </w:tc>
        <w:tc>
          <w:tcPr>
            <w:tcW w:w="4655"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Government has committed to engage with community in a coordinated way. Where multiple agencies need to be involved in an LDM project, this should be coordinated with a representative body. This should be planned, and agreed through the </w:t>
            </w:r>
            <w:r w:rsidRPr="006323A7">
              <w:rPr>
                <w:rFonts w:eastAsia="Arial" w:cs="Arial"/>
                <w:i/>
                <w:sz w:val="20"/>
                <w:szCs w:val="20"/>
              </w:rPr>
              <w:t>Inter-agency Collaboration Agreement template</w:t>
            </w:r>
            <w:r w:rsidRPr="006323A7">
              <w:rPr>
                <w:rFonts w:eastAsia="Arial" w:cs="Arial"/>
                <w:sz w:val="20"/>
                <w:szCs w:val="20"/>
              </w:rPr>
              <w:t>.</w:t>
            </w:r>
          </w:p>
          <w:p w:rsidR="00D72689" w:rsidRPr="006323A7" w:rsidRDefault="00D72689" w:rsidP="009A3C87">
            <w:pPr>
              <w:widowControl w:val="0"/>
              <w:spacing w:after="0"/>
              <w:rPr>
                <w:rFonts w:eastAsia="Arial" w:cs="Arial"/>
                <w:sz w:val="20"/>
                <w:szCs w:val="20"/>
              </w:rPr>
            </w:pPr>
          </w:p>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This does not necessarily need to be a new body. This could be Regional </w:t>
            </w:r>
            <w:proofErr w:type="spellStart"/>
            <w:r w:rsidRPr="006323A7">
              <w:rPr>
                <w:rFonts w:eastAsia="Arial" w:cs="Arial"/>
                <w:sz w:val="20"/>
                <w:szCs w:val="20"/>
              </w:rPr>
              <w:t>coord</w:t>
            </w:r>
            <w:proofErr w:type="spellEnd"/>
            <w:r w:rsidRPr="006323A7">
              <w:rPr>
                <w:rFonts w:eastAsia="Arial" w:cs="Arial"/>
                <w:sz w:val="20"/>
                <w:szCs w:val="20"/>
              </w:rPr>
              <w:t xml:space="preserve"> or a subgroup of </w:t>
            </w:r>
            <w:proofErr w:type="spellStart"/>
            <w:r w:rsidRPr="006323A7">
              <w:rPr>
                <w:rFonts w:eastAsia="Arial" w:cs="Arial"/>
                <w:sz w:val="20"/>
                <w:szCs w:val="20"/>
              </w:rPr>
              <w:t>coord</w:t>
            </w:r>
            <w:proofErr w:type="spellEnd"/>
            <w:r w:rsidRPr="006323A7">
              <w:rPr>
                <w:rFonts w:eastAsia="Arial" w:cs="Arial"/>
                <w:sz w:val="20"/>
                <w:szCs w:val="20"/>
              </w:rPr>
              <w:t>, or an existing inter-agency body.</w:t>
            </w:r>
          </w:p>
          <w:p w:rsidR="00D72689" w:rsidRPr="006323A7" w:rsidRDefault="00D72689" w:rsidP="009A3C87">
            <w:pPr>
              <w:widowControl w:val="0"/>
              <w:spacing w:after="0"/>
              <w:rPr>
                <w:rFonts w:eastAsia="Arial" w:cs="Arial"/>
                <w:sz w:val="20"/>
                <w:szCs w:val="20"/>
              </w:rPr>
            </w:pPr>
          </w:p>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Where common issues exist, </w:t>
            </w:r>
            <w:r w:rsidRPr="006323A7">
              <w:rPr>
                <w:rFonts w:eastAsia="Arial" w:cs="Arial"/>
                <w:color w:val="333333"/>
                <w:sz w:val="20"/>
                <w:szCs w:val="20"/>
                <w:highlight w:val="white"/>
              </w:rPr>
              <w:t>DCM through its regional network group will identify common issues and take them to CEs through the Aboriginal Affairs Senior Officers Working Group for resolution/action.</w:t>
            </w:r>
          </w:p>
          <w:p w:rsidR="00D72689" w:rsidRPr="006323A7" w:rsidRDefault="00D72689" w:rsidP="009A3C87">
            <w:pPr>
              <w:widowControl w:val="0"/>
              <w:spacing w:after="0"/>
              <w:rPr>
                <w:rFonts w:eastAsia="Arial" w:cs="Arial"/>
                <w:sz w:val="20"/>
                <w:szCs w:val="20"/>
              </w:rPr>
            </w:pP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rPr>
          <w:trHeight w:val="460"/>
        </w:trPr>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2</w:t>
            </w:r>
          </w:p>
        </w:tc>
        <w:tc>
          <w:tcPr>
            <w:tcW w:w="2433"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Roles and Delegations agreed</w:t>
            </w:r>
          </w:p>
        </w:tc>
        <w:tc>
          <w:tcPr>
            <w:tcW w:w="4655"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Roles and lines of communication need to be clear, including who engages in </w:t>
            </w:r>
            <w:proofErr w:type="spellStart"/>
            <w:r w:rsidRPr="006323A7">
              <w:rPr>
                <w:rFonts w:eastAsia="Arial" w:cs="Arial"/>
                <w:sz w:val="20"/>
                <w:szCs w:val="20"/>
              </w:rPr>
              <w:t>coord</w:t>
            </w:r>
            <w:proofErr w:type="spellEnd"/>
            <w:r w:rsidRPr="006323A7">
              <w:rPr>
                <w:rFonts w:eastAsia="Arial" w:cs="Arial"/>
                <w:sz w:val="20"/>
                <w:szCs w:val="20"/>
              </w:rPr>
              <w:t xml:space="preserve"> from each agency, and who makes decisions. Where these are not the same person, how can delays be avoided?</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rPr>
          <w:trHeight w:val="460"/>
        </w:trPr>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3</w:t>
            </w:r>
          </w:p>
        </w:tc>
        <w:tc>
          <w:tcPr>
            <w:tcW w:w="2433"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Timeframes</w:t>
            </w:r>
          </w:p>
        </w:tc>
        <w:tc>
          <w:tcPr>
            <w:tcW w:w="4655"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Government has committed to working within community timeframes. This means not waiting for decisions to be bounced back and forth within the bureaucracy. Are there regional staff who can be delegated to make decisions on behalf of the agency? If not, how will delays be avoided?</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rPr>
          <w:trHeight w:val="460"/>
        </w:trPr>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4</w:t>
            </w:r>
          </w:p>
        </w:tc>
        <w:tc>
          <w:tcPr>
            <w:tcW w:w="2433"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What is LDM- Guiding Principles</w:t>
            </w:r>
          </w:p>
        </w:tc>
        <w:tc>
          <w:tcPr>
            <w:tcW w:w="4655"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Are NTG agency staff aware of the LDM guiding principles, do parties understand what LDM is? It is important that parties, when engaging with community, practice genuine LDM and that when engaging, behaviour and actions are guided by the LDM Principles.  </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rPr>
          <w:trHeight w:val="460"/>
        </w:trPr>
        <w:tc>
          <w:tcPr>
            <w:tcW w:w="567"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5</w:t>
            </w:r>
          </w:p>
        </w:tc>
        <w:tc>
          <w:tcPr>
            <w:tcW w:w="2433" w:type="dxa"/>
            <w:gridSpan w:val="2"/>
            <w:tcBorders>
              <w:bottom w:val="single" w:sz="8" w:space="0" w:color="000000"/>
            </w:tcBorders>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Cultural Awareness</w:t>
            </w:r>
          </w:p>
        </w:tc>
        <w:tc>
          <w:tcPr>
            <w:tcW w:w="4655" w:type="dxa"/>
            <w:tcBorders>
              <w:bottom w:val="single" w:sz="8" w:space="0" w:color="000000"/>
            </w:tcBorders>
            <w:shd w:val="clear" w:color="auto" w:fill="auto"/>
            <w:tcMar>
              <w:top w:w="100" w:type="dxa"/>
              <w:left w:w="100" w:type="dxa"/>
              <w:bottom w:w="100" w:type="dxa"/>
              <w:right w:w="100" w:type="dxa"/>
            </w:tcMar>
          </w:tcPr>
          <w:p w:rsidR="009A3C87" w:rsidRPr="006323A7" w:rsidRDefault="00D72689" w:rsidP="009A3C87">
            <w:pPr>
              <w:widowControl w:val="0"/>
              <w:spacing w:after="0"/>
              <w:rPr>
                <w:rFonts w:eastAsia="Arial" w:cs="Arial"/>
                <w:sz w:val="20"/>
                <w:szCs w:val="20"/>
              </w:rPr>
            </w:pPr>
            <w:r w:rsidRPr="006323A7">
              <w:rPr>
                <w:rFonts w:eastAsia="Arial" w:cs="Arial"/>
                <w:sz w:val="20"/>
                <w:szCs w:val="20"/>
              </w:rPr>
              <w:t>For those engaging face to face with a community or their representative organisations it is important that Government is culturally aware for that particular place or region. Communities are diverse across the NT, knowing the right ways of doing business and how to show respect in one area may differ in another.</w:t>
            </w:r>
          </w:p>
        </w:tc>
        <w:tc>
          <w:tcPr>
            <w:tcW w:w="2268" w:type="dxa"/>
            <w:tcBorders>
              <w:bottom w:val="single" w:sz="8" w:space="0" w:color="000000"/>
            </w:tcBorders>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495C85">
        <w:trPr>
          <w:trHeight w:val="400"/>
        </w:trPr>
        <w:tc>
          <w:tcPr>
            <w:tcW w:w="9923" w:type="dxa"/>
            <w:gridSpan w:val="5"/>
            <w:shd w:val="clear" w:color="auto" w:fill="FF9B9B"/>
            <w:tcMar>
              <w:top w:w="100" w:type="dxa"/>
              <w:left w:w="100" w:type="dxa"/>
              <w:bottom w:w="100" w:type="dxa"/>
              <w:right w:w="100" w:type="dxa"/>
            </w:tcMar>
          </w:tcPr>
          <w:p w:rsidR="00D72689" w:rsidRPr="006323A7" w:rsidRDefault="00D72689" w:rsidP="009A3C87">
            <w:pPr>
              <w:widowControl w:val="0"/>
              <w:spacing w:after="0"/>
              <w:rPr>
                <w:rFonts w:eastAsia="Arial" w:cs="Arial"/>
                <w:b/>
                <w:sz w:val="20"/>
                <w:szCs w:val="20"/>
              </w:rPr>
            </w:pPr>
            <w:r w:rsidRPr="006323A7">
              <w:rPr>
                <w:rFonts w:eastAsia="Arial" w:cs="Arial"/>
                <w:b/>
                <w:sz w:val="20"/>
                <w:szCs w:val="20"/>
              </w:rPr>
              <w:lastRenderedPageBreak/>
              <w:t>PART B: SITE SPECIFIC INFORMATION</w:t>
            </w:r>
          </w:p>
          <w:p w:rsidR="00D72689" w:rsidRPr="006323A7" w:rsidRDefault="00D72689" w:rsidP="009A3C87">
            <w:pPr>
              <w:widowControl w:val="0"/>
              <w:spacing w:after="0"/>
              <w:rPr>
                <w:rFonts w:eastAsia="Arial" w:cs="Arial"/>
                <w:sz w:val="20"/>
                <w:szCs w:val="20"/>
              </w:rPr>
            </w:pPr>
            <w:r w:rsidRPr="006323A7">
              <w:rPr>
                <w:rFonts w:eastAsia="Arial" w:cs="Arial"/>
                <w:sz w:val="20"/>
                <w:szCs w:val="20"/>
              </w:rPr>
              <w:t>Note this will need to be completed for each site.</w:t>
            </w: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6</w:t>
            </w:r>
          </w:p>
        </w:tc>
        <w:tc>
          <w:tcPr>
            <w:tcW w:w="2433"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What is and isn’t on the LDM negotiating table</w:t>
            </w:r>
          </w:p>
        </w:tc>
        <w:tc>
          <w:tcPr>
            <w:tcW w:w="4655"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What is and isn’t up for consideration under LDM. Be realistic with community. If there are legislative or policy reasons why certain aspects of a service or program are off the table, be clear about this and be ready to explain to community why. </w:t>
            </w:r>
          </w:p>
          <w:p w:rsidR="00D72689" w:rsidRPr="006323A7" w:rsidRDefault="00D72689" w:rsidP="009A3C87">
            <w:pPr>
              <w:rPr>
                <w:rFonts w:eastAsia="Arial" w:cs="Arial"/>
                <w:sz w:val="20"/>
                <w:szCs w:val="20"/>
              </w:rPr>
            </w:pPr>
          </w:p>
          <w:p w:rsidR="00D72689" w:rsidRPr="006323A7" w:rsidRDefault="00D72689" w:rsidP="009A3C87">
            <w:pPr>
              <w:rPr>
                <w:rFonts w:eastAsia="Arial" w:cs="Arial"/>
                <w:sz w:val="20"/>
                <w:szCs w:val="20"/>
              </w:rPr>
            </w:pPr>
            <w:r w:rsidRPr="006323A7">
              <w:rPr>
                <w:rFonts w:eastAsia="Arial" w:cs="Arial"/>
                <w:sz w:val="20"/>
                <w:szCs w:val="20"/>
              </w:rPr>
              <w:t xml:space="preserve">Consider specific programs/ policies underway in the community in question, and how these will be influenced by </w:t>
            </w:r>
            <w:r w:rsidRPr="00EF55A0">
              <w:rPr>
                <w:rFonts w:eastAsia="Arial" w:cs="Arial"/>
                <w:sz w:val="20"/>
                <w:szCs w:val="20"/>
              </w:rPr>
              <w:t>LDM</w:t>
            </w:r>
            <w:r w:rsidRPr="006323A7">
              <w:rPr>
                <w:rFonts w:eastAsia="Arial" w:cs="Arial"/>
                <w:sz w:val="20"/>
                <w:szCs w:val="20"/>
              </w:rPr>
              <w:t xml:space="preserve"> (or not).</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7</w:t>
            </w:r>
          </w:p>
        </w:tc>
        <w:tc>
          <w:tcPr>
            <w:tcW w:w="2433"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Ministerial engagement</w:t>
            </w:r>
          </w:p>
        </w:tc>
        <w:tc>
          <w:tcPr>
            <w:tcW w:w="4655"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Have relevant Ministers been informed and engaged about the LDM processes under discussion in this region? Ministerial engagement and support will ensure the process can navigate difficult policy or engagement periods, and be supported (including with resources).</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8</w:t>
            </w:r>
          </w:p>
        </w:tc>
        <w:tc>
          <w:tcPr>
            <w:tcW w:w="2433"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Resources</w:t>
            </w:r>
          </w:p>
        </w:tc>
        <w:tc>
          <w:tcPr>
            <w:tcW w:w="4655"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What resources will realistically be required to progress LDM in this region? What is the capacity of each agency to support the process and community? Be realistic, and avoid raising community expectations which you are not able to meet. If you do not have enough resources available, what alternatives can be found? How will resources be managed if community priorities evolve throughout the project? How can you leverage information communities have already provided (</w:t>
            </w:r>
            <w:proofErr w:type="spellStart"/>
            <w:r w:rsidRPr="006323A7">
              <w:rPr>
                <w:rFonts w:eastAsia="Arial" w:cs="Arial"/>
                <w:sz w:val="20"/>
                <w:szCs w:val="20"/>
              </w:rPr>
              <w:t>eg</w:t>
            </w:r>
            <w:proofErr w:type="spellEnd"/>
            <w:r w:rsidRPr="006323A7">
              <w:rPr>
                <w:rFonts w:eastAsia="Arial" w:cs="Arial"/>
                <w:sz w:val="20"/>
                <w:szCs w:val="20"/>
              </w:rPr>
              <w:t xml:space="preserve"> LIPS).</w:t>
            </w:r>
          </w:p>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Have you engaged with the DCM RED in your area, and the Aboriginal Interpreting Service? </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9</w:t>
            </w:r>
          </w:p>
        </w:tc>
        <w:tc>
          <w:tcPr>
            <w:tcW w:w="2410"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Current activity and resourcing</w:t>
            </w:r>
          </w:p>
        </w:tc>
        <w:tc>
          <w:tcPr>
            <w:tcW w:w="4678"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Is there a clear picture of what activities, across government, are underway or planned in this community? This includes procurement, service delivery, grants and community development projects. Resourcing spend in the community should be described in as much detail as possible, since some of this resourcing may be able to be repurposed for LDM. </w:t>
            </w:r>
          </w:p>
          <w:p w:rsidR="00D72689" w:rsidRPr="006323A7" w:rsidRDefault="00D72689" w:rsidP="009A3C87">
            <w:pPr>
              <w:widowControl w:val="0"/>
              <w:spacing w:after="0"/>
              <w:rPr>
                <w:rFonts w:eastAsia="Arial" w:cs="Arial"/>
                <w:sz w:val="20"/>
                <w:szCs w:val="20"/>
              </w:rPr>
            </w:pPr>
          </w:p>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This activity should be clearly understood by the government coordination group. Consideration should be given to sharing this with community, in a way they can access to make informed decisions. </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10</w:t>
            </w:r>
          </w:p>
        </w:tc>
        <w:tc>
          <w:tcPr>
            <w:tcW w:w="2410"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Data sharing</w:t>
            </w:r>
          </w:p>
        </w:tc>
        <w:tc>
          <w:tcPr>
            <w:tcW w:w="4678"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What data is available that could be shared with community to enable informed decision making? How can it be shared in a way that community can </w:t>
            </w:r>
            <w:r w:rsidRPr="006323A7">
              <w:rPr>
                <w:rFonts w:eastAsia="Arial" w:cs="Arial"/>
                <w:sz w:val="20"/>
                <w:szCs w:val="20"/>
              </w:rPr>
              <w:lastRenderedPageBreak/>
              <w:t xml:space="preserve">bring analysis to bear - consider graphic communication and language </w:t>
            </w:r>
            <w:proofErr w:type="gramStart"/>
            <w:r w:rsidRPr="006323A7">
              <w:rPr>
                <w:rFonts w:eastAsia="Arial" w:cs="Arial"/>
                <w:sz w:val="20"/>
                <w:szCs w:val="20"/>
              </w:rPr>
              <w:t>translation.</w:t>
            </w:r>
            <w:proofErr w:type="gramEnd"/>
          </w:p>
          <w:p w:rsidR="00D72689" w:rsidRPr="006323A7" w:rsidRDefault="00D72689" w:rsidP="009A3C87">
            <w:pPr>
              <w:widowControl w:val="0"/>
              <w:spacing w:after="0"/>
              <w:rPr>
                <w:rFonts w:eastAsia="Arial" w:cs="Arial"/>
                <w:sz w:val="20"/>
                <w:szCs w:val="20"/>
              </w:rPr>
            </w:pPr>
          </w:p>
          <w:p w:rsidR="00D72689" w:rsidRPr="006323A7" w:rsidRDefault="00D72689" w:rsidP="009A3C87">
            <w:pPr>
              <w:widowControl w:val="0"/>
              <w:spacing w:after="0"/>
              <w:rPr>
                <w:rFonts w:eastAsia="Arial" w:cs="Arial"/>
                <w:sz w:val="20"/>
                <w:szCs w:val="20"/>
              </w:rPr>
            </w:pPr>
            <w:r w:rsidRPr="006323A7">
              <w:rPr>
                <w:rFonts w:eastAsia="Arial" w:cs="Arial"/>
                <w:sz w:val="20"/>
                <w:szCs w:val="20"/>
              </w:rPr>
              <w:t>How can you leverage information communities have already provided (</w:t>
            </w:r>
            <w:proofErr w:type="spellStart"/>
            <w:r w:rsidRPr="006323A7">
              <w:rPr>
                <w:rFonts w:eastAsia="Arial" w:cs="Arial"/>
                <w:sz w:val="20"/>
                <w:szCs w:val="20"/>
              </w:rPr>
              <w:t>eg</w:t>
            </w:r>
            <w:proofErr w:type="spellEnd"/>
            <w:r w:rsidRPr="006323A7">
              <w:rPr>
                <w:rFonts w:eastAsia="Arial" w:cs="Arial"/>
                <w:sz w:val="20"/>
                <w:szCs w:val="20"/>
              </w:rPr>
              <w:t xml:space="preserve"> LIPS)?</w:t>
            </w:r>
          </w:p>
          <w:p w:rsidR="00D72689" w:rsidRPr="006323A7" w:rsidRDefault="00D72689" w:rsidP="009A3C87">
            <w:pPr>
              <w:widowControl w:val="0"/>
              <w:spacing w:after="0"/>
              <w:rPr>
                <w:rFonts w:eastAsia="Arial" w:cs="Arial"/>
                <w:sz w:val="20"/>
                <w:szCs w:val="20"/>
              </w:rPr>
            </w:pPr>
          </w:p>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How will protocols be developed to share data with community and regional </w:t>
            </w:r>
            <w:proofErr w:type="spellStart"/>
            <w:r w:rsidRPr="006323A7">
              <w:rPr>
                <w:rFonts w:eastAsia="Arial" w:cs="Arial"/>
                <w:sz w:val="20"/>
                <w:szCs w:val="20"/>
              </w:rPr>
              <w:t>coord</w:t>
            </w:r>
            <w:proofErr w:type="spellEnd"/>
            <w:r w:rsidRPr="006323A7">
              <w:rPr>
                <w:rFonts w:eastAsia="Arial" w:cs="Arial"/>
                <w:sz w:val="20"/>
                <w:szCs w:val="20"/>
              </w:rPr>
              <w:t xml:space="preserve"> throughout the project, so that both government and community have information on hand to continue to make informed decisions?</w:t>
            </w:r>
          </w:p>
          <w:p w:rsidR="00D72689" w:rsidRPr="006323A7" w:rsidRDefault="00D72689" w:rsidP="009A3C87">
            <w:pPr>
              <w:widowControl w:val="0"/>
              <w:spacing w:after="0"/>
              <w:rPr>
                <w:rFonts w:eastAsia="Arial" w:cs="Arial"/>
                <w:sz w:val="20"/>
                <w:szCs w:val="20"/>
              </w:rPr>
            </w:pPr>
          </w:p>
          <w:p w:rsidR="00D72689" w:rsidRPr="006323A7" w:rsidRDefault="00D72689" w:rsidP="009A3C87">
            <w:pPr>
              <w:widowControl w:val="0"/>
              <w:spacing w:after="0"/>
              <w:rPr>
                <w:rFonts w:eastAsia="Arial" w:cs="Arial"/>
                <w:sz w:val="20"/>
                <w:szCs w:val="20"/>
              </w:rPr>
            </w:pPr>
            <w:r w:rsidRPr="006323A7">
              <w:rPr>
                <w:rFonts w:eastAsia="Arial" w:cs="Arial"/>
                <w:sz w:val="20"/>
                <w:szCs w:val="20"/>
              </w:rPr>
              <w:t>What key challenges relate to data sharing, and how will these be addressed?</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11</w:t>
            </w:r>
          </w:p>
        </w:tc>
        <w:tc>
          <w:tcPr>
            <w:tcW w:w="2410"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What do we understand key community priorities for this partner/site to be?</w:t>
            </w:r>
          </w:p>
        </w:tc>
        <w:tc>
          <w:tcPr>
            <w:tcW w:w="4678"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What previous work has been conducted to understand community/organisation priorities (</w:t>
            </w:r>
            <w:proofErr w:type="spellStart"/>
            <w:r w:rsidRPr="006323A7">
              <w:rPr>
                <w:rFonts w:eastAsia="Arial" w:cs="Arial"/>
                <w:sz w:val="20"/>
                <w:szCs w:val="20"/>
              </w:rPr>
              <w:t>eg</w:t>
            </w:r>
            <w:proofErr w:type="spellEnd"/>
            <w:r w:rsidRPr="006323A7">
              <w:rPr>
                <w:rFonts w:eastAsia="Arial" w:cs="Arial"/>
                <w:sz w:val="20"/>
                <w:szCs w:val="20"/>
              </w:rPr>
              <w:t xml:space="preserve"> consultation, engagement </w:t>
            </w:r>
            <w:proofErr w:type="spellStart"/>
            <w:r w:rsidRPr="006323A7">
              <w:rPr>
                <w:rFonts w:eastAsia="Arial" w:cs="Arial"/>
                <w:sz w:val="20"/>
                <w:szCs w:val="20"/>
              </w:rPr>
              <w:t>etc</w:t>
            </w:r>
            <w:proofErr w:type="spellEnd"/>
            <w:r w:rsidRPr="006323A7">
              <w:rPr>
                <w:rFonts w:eastAsia="Arial" w:cs="Arial"/>
                <w:sz w:val="20"/>
                <w:szCs w:val="20"/>
              </w:rPr>
              <w:t>)</w:t>
            </w:r>
            <w:proofErr w:type="gramStart"/>
            <w:r w:rsidRPr="006323A7">
              <w:rPr>
                <w:rFonts w:eastAsia="Arial" w:cs="Arial"/>
                <w:sz w:val="20"/>
                <w:szCs w:val="20"/>
              </w:rPr>
              <w:t>.</w:t>
            </w:r>
            <w:proofErr w:type="gramEnd"/>
            <w:r w:rsidRPr="006323A7">
              <w:rPr>
                <w:rFonts w:eastAsia="Arial" w:cs="Arial"/>
                <w:sz w:val="20"/>
                <w:szCs w:val="20"/>
              </w:rPr>
              <w:t xml:space="preserve"> What do we understand about what community/organisation has recently said is important to them?</w:t>
            </w:r>
          </w:p>
          <w:p w:rsidR="00D72689" w:rsidRPr="006323A7" w:rsidRDefault="00D72689" w:rsidP="009A3C87">
            <w:pPr>
              <w:widowControl w:val="0"/>
              <w:spacing w:after="0"/>
              <w:rPr>
                <w:rFonts w:eastAsia="Arial" w:cs="Arial"/>
                <w:sz w:val="20"/>
                <w:szCs w:val="20"/>
              </w:rPr>
            </w:pPr>
          </w:p>
          <w:p w:rsidR="00D72689" w:rsidRPr="006323A7" w:rsidRDefault="00D72689" w:rsidP="009A3C87">
            <w:pPr>
              <w:widowControl w:val="0"/>
              <w:spacing w:after="0"/>
              <w:rPr>
                <w:rFonts w:eastAsia="Arial" w:cs="Arial"/>
                <w:sz w:val="20"/>
                <w:szCs w:val="20"/>
              </w:rPr>
            </w:pPr>
            <w:r w:rsidRPr="006323A7">
              <w:rPr>
                <w:rFonts w:eastAsia="Arial" w:cs="Arial"/>
                <w:sz w:val="20"/>
                <w:szCs w:val="20"/>
              </w:rPr>
              <w:t>This is important to consider so that community feels that government have listened when they have shared information in the past.</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12</w:t>
            </w:r>
          </w:p>
        </w:tc>
        <w:tc>
          <w:tcPr>
            <w:tcW w:w="2410"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 Partners or other orgs contacted / involved</w:t>
            </w:r>
          </w:p>
        </w:tc>
        <w:tc>
          <w:tcPr>
            <w:tcW w:w="4678"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What organisations/governments other than NTG need to be involved or informed of the LDM process about to commence? This might include the Commonwealth, NFPs, service providers etc.</w:t>
            </w:r>
          </w:p>
          <w:p w:rsidR="00D72689" w:rsidRPr="006323A7" w:rsidRDefault="00D72689" w:rsidP="009A3C87">
            <w:pPr>
              <w:widowControl w:val="0"/>
              <w:spacing w:after="0"/>
              <w:rPr>
                <w:rFonts w:eastAsia="Arial" w:cs="Arial"/>
                <w:sz w:val="20"/>
                <w:szCs w:val="20"/>
              </w:rPr>
            </w:pPr>
          </w:p>
          <w:p w:rsidR="00D72689" w:rsidRPr="006323A7" w:rsidRDefault="00D72689" w:rsidP="009A3C87">
            <w:pPr>
              <w:widowControl w:val="0"/>
              <w:spacing w:after="0"/>
              <w:rPr>
                <w:rFonts w:eastAsia="Arial" w:cs="Arial"/>
                <w:sz w:val="20"/>
                <w:szCs w:val="20"/>
              </w:rPr>
            </w:pPr>
            <w:r w:rsidRPr="006323A7">
              <w:rPr>
                <w:rFonts w:eastAsia="Arial" w:cs="Arial"/>
                <w:sz w:val="20"/>
                <w:szCs w:val="20"/>
              </w:rPr>
              <w:t xml:space="preserve">Brief these organisations and work with them to build buy-in from the beginning. Explore their concerns and what they might have to contribute to the LDM process. Establish protocols to continue engagement throughout the process. </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r w:rsidR="00D72689" w:rsidRPr="006323A7" w:rsidTr="009A3C87">
        <w:tc>
          <w:tcPr>
            <w:tcW w:w="567"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13</w:t>
            </w:r>
          </w:p>
        </w:tc>
        <w:tc>
          <w:tcPr>
            <w:tcW w:w="2410"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Who are we engaging with?</w:t>
            </w:r>
          </w:p>
        </w:tc>
        <w:tc>
          <w:tcPr>
            <w:tcW w:w="4678" w:type="dxa"/>
            <w:gridSpan w:val="2"/>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r w:rsidRPr="006323A7">
              <w:rPr>
                <w:rFonts w:eastAsia="Arial" w:cs="Arial"/>
                <w:sz w:val="20"/>
                <w:szCs w:val="20"/>
              </w:rPr>
              <w:t>Aware of local politics- this process is not intended to create conflict and steps can be taken to ensure where representative groups are in place not to assume that these are the right ones or speak for the whole population. Talk to your RED for more information.</w:t>
            </w:r>
          </w:p>
        </w:tc>
        <w:tc>
          <w:tcPr>
            <w:tcW w:w="2268" w:type="dxa"/>
            <w:shd w:val="clear" w:color="auto" w:fill="auto"/>
            <w:tcMar>
              <w:top w:w="100" w:type="dxa"/>
              <w:left w:w="100" w:type="dxa"/>
              <w:bottom w:w="100" w:type="dxa"/>
              <w:right w:w="100" w:type="dxa"/>
            </w:tcMar>
          </w:tcPr>
          <w:p w:rsidR="00D72689" w:rsidRPr="006323A7" w:rsidRDefault="00D72689" w:rsidP="009A3C87">
            <w:pPr>
              <w:widowControl w:val="0"/>
              <w:spacing w:after="0"/>
              <w:rPr>
                <w:rFonts w:eastAsia="Arial" w:cs="Arial"/>
                <w:sz w:val="20"/>
                <w:szCs w:val="20"/>
              </w:rPr>
            </w:pPr>
          </w:p>
        </w:tc>
      </w:tr>
    </w:tbl>
    <w:p w:rsidR="009A3C87" w:rsidRDefault="009A3C87" w:rsidP="00D72689">
      <w:r>
        <w:br w:type="textWrapping" w:clear="all"/>
      </w:r>
    </w:p>
    <w:p w:rsidR="009A3C87" w:rsidRDefault="009A3C87" w:rsidP="009A3C87">
      <w:r>
        <w:br w:type="page"/>
      </w:r>
    </w:p>
    <w:p w:rsidR="00D72689" w:rsidRPr="009A3C87" w:rsidRDefault="00D72689" w:rsidP="00D72689">
      <w:r w:rsidRPr="00EF55A0">
        <w:rPr>
          <w:rFonts w:asciiTheme="majorHAnsi" w:hAnsiTheme="majorHAnsi"/>
          <w:color w:val="C00000"/>
          <w:sz w:val="36"/>
          <w:szCs w:val="36"/>
        </w:rPr>
        <w:lastRenderedPageBreak/>
        <w:t>SECTION 2: ACTION LIST FOR NO OR PARTIAL RESPONSES</w:t>
      </w:r>
    </w:p>
    <w:p w:rsidR="009A3C87" w:rsidRPr="009A3C87" w:rsidRDefault="009A3C87" w:rsidP="009A3C87">
      <w:pPr>
        <w:pStyle w:val="Heading3"/>
        <w:rPr>
          <w:color w:val="C00000"/>
        </w:rPr>
      </w:pPr>
      <w:r w:rsidRPr="009A3C87">
        <w:rPr>
          <w:color w:val="C00000"/>
        </w:rPr>
        <w:t>PART A: GOVERNMENT COORDINATION</w:t>
      </w:r>
    </w:p>
    <w:p w:rsidR="00D72689" w:rsidRPr="006323A7" w:rsidRDefault="00D72689" w:rsidP="00D72689">
      <w:pPr>
        <w:spacing w:after="0"/>
        <w:rPr>
          <w:rFonts w:eastAsia="Arial" w:cs="Arial"/>
          <w:sz w:val="20"/>
          <w:szCs w:val="20"/>
        </w:rPr>
      </w:pPr>
    </w:p>
    <w:tbl>
      <w:tblPr>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1701"/>
        <w:gridCol w:w="1701"/>
        <w:gridCol w:w="1701"/>
        <w:gridCol w:w="1701"/>
        <w:gridCol w:w="2327"/>
      </w:tblGrid>
      <w:tr w:rsidR="00D72689" w:rsidRPr="006323A7" w:rsidTr="00495C85">
        <w:trPr>
          <w:cantSplit/>
        </w:trPr>
        <w:tc>
          <w:tcPr>
            <w:tcW w:w="540" w:type="dxa"/>
            <w:shd w:val="clear" w:color="auto" w:fill="FF9B9B"/>
            <w:tcMar>
              <w:top w:w="100" w:type="dxa"/>
              <w:left w:w="100" w:type="dxa"/>
              <w:bottom w:w="100" w:type="dxa"/>
              <w:right w:w="100" w:type="dxa"/>
            </w:tcMar>
          </w:tcPr>
          <w:p w:rsidR="00D72689" w:rsidRPr="006323A7" w:rsidRDefault="009A3C87" w:rsidP="000022BE">
            <w:pPr>
              <w:widowControl w:val="0"/>
              <w:spacing w:after="0"/>
              <w:jc w:val="center"/>
              <w:rPr>
                <w:rFonts w:eastAsia="Arial" w:cs="Arial"/>
                <w:b/>
                <w:sz w:val="20"/>
                <w:szCs w:val="20"/>
              </w:rPr>
            </w:pPr>
            <w:r>
              <w:rPr>
                <w:rFonts w:eastAsia="Arial" w:cs="Arial"/>
                <w:b/>
                <w:sz w:val="20"/>
                <w:szCs w:val="20"/>
              </w:rPr>
              <w:t>No</w:t>
            </w:r>
          </w:p>
        </w:tc>
        <w:tc>
          <w:tcPr>
            <w:tcW w:w="1701" w:type="dxa"/>
            <w:shd w:val="clear" w:color="auto" w:fill="FF9B9B"/>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Step</w:t>
            </w:r>
          </w:p>
        </w:tc>
        <w:tc>
          <w:tcPr>
            <w:tcW w:w="1701" w:type="dxa"/>
            <w:shd w:val="clear" w:color="auto" w:fill="FF9B9B"/>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Action to be taken</w:t>
            </w:r>
          </w:p>
        </w:tc>
        <w:tc>
          <w:tcPr>
            <w:tcW w:w="1701" w:type="dxa"/>
            <w:shd w:val="clear" w:color="auto" w:fill="FF9B9B"/>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Who</w:t>
            </w:r>
          </w:p>
        </w:tc>
        <w:tc>
          <w:tcPr>
            <w:tcW w:w="1701" w:type="dxa"/>
            <w:shd w:val="clear" w:color="auto" w:fill="FF9B9B"/>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By when</w:t>
            </w:r>
          </w:p>
        </w:tc>
        <w:tc>
          <w:tcPr>
            <w:tcW w:w="2327" w:type="dxa"/>
            <w:shd w:val="clear" w:color="auto" w:fill="FF9B9B"/>
            <w:tcMar>
              <w:top w:w="100" w:type="dxa"/>
              <w:left w:w="100" w:type="dxa"/>
              <w:bottom w:w="100" w:type="dxa"/>
              <w:right w:w="100" w:type="dxa"/>
            </w:tcMar>
          </w:tcPr>
          <w:p w:rsidR="00D72689" w:rsidRPr="006323A7" w:rsidRDefault="00D72689" w:rsidP="00705585">
            <w:pPr>
              <w:widowControl w:val="0"/>
              <w:spacing w:after="0"/>
              <w:jc w:val="center"/>
              <w:rPr>
                <w:rFonts w:eastAsia="Arial" w:cs="Arial"/>
                <w:b/>
                <w:sz w:val="20"/>
                <w:szCs w:val="20"/>
              </w:rPr>
            </w:pPr>
            <w:r w:rsidRPr="006323A7">
              <w:rPr>
                <w:rFonts w:eastAsia="Arial" w:cs="Arial"/>
                <w:b/>
                <w:sz w:val="20"/>
                <w:szCs w:val="20"/>
              </w:rPr>
              <w:t>Resources required (existing or outline request for new resources)</w:t>
            </w:r>
          </w:p>
        </w:tc>
      </w:tr>
      <w:tr w:rsidR="00D72689" w:rsidRPr="006323A7" w:rsidTr="009A3C87">
        <w:trPr>
          <w:cantSplit/>
          <w:trHeight w:val="460"/>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1</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Government coordination body agreed (a regional level)</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9A3C87">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2</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Roles and Delegations agreed</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9A3C87">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3</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Timeframes</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bookmarkStart w:id="8" w:name="_GoBack"/>
            <w:bookmarkEnd w:id="8"/>
          </w:p>
        </w:tc>
      </w:tr>
      <w:tr w:rsidR="00D72689" w:rsidRPr="006323A7" w:rsidTr="009A3C87">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4</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What is LDM- Guiding Principles</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r w:rsidR="00D72689" w:rsidRPr="006323A7" w:rsidTr="009A3C87">
        <w:trPr>
          <w:cantSplit/>
        </w:trPr>
        <w:tc>
          <w:tcPr>
            <w:tcW w:w="540"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5</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r w:rsidRPr="006323A7">
              <w:rPr>
                <w:rFonts w:eastAsia="Arial" w:cs="Arial"/>
                <w:sz w:val="20"/>
                <w:szCs w:val="20"/>
              </w:rPr>
              <w:t>Cultural Awareness</w:t>
            </w: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D72689" w:rsidRPr="006323A7" w:rsidRDefault="00D72689" w:rsidP="00705585">
            <w:pPr>
              <w:widowControl w:val="0"/>
              <w:spacing w:after="0"/>
              <w:rPr>
                <w:rFonts w:eastAsia="Arial" w:cs="Arial"/>
                <w:sz w:val="20"/>
                <w:szCs w:val="20"/>
              </w:rPr>
            </w:pPr>
          </w:p>
        </w:tc>
      </w:tr>
    </w:tbl>
    <w:p w:rsidR="009A3C87" w:rsidRDefault="009A3C87" w:rsidP="009A3C87">
      <w:pPr>
        <w:rPr>
          <w:lang w:bidi="en-US"/>
        </w:rPr>
      </w:pPr>
    </w:p>
    <w:p w:rsidR="009A3C87" w:rsidRDefault="009A3C87" w:rsidP="009A3C87">
      <w:pPr>
        <w:pStyle w:val="Heading3"/>
        <w:rPr>
          <w:lang w:bidi="en-US"/>
        </w:rPr>
      </w:pPr>
      <w:r w:rsidRPr="009A3C87">
        <w:rPr>
          <w:color w:val="C00000"/>
        </w:rPr>
        <w:t>PART B: SITE SPECIFIC INFORMATION</w:t>
      </w:r>
    </w:p>
    <w:tbl>
      <w:tblPr>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1701"/>
        <w:gridCol w:w="1701"/>
        <w:gridCol w:w="1701"/>
        <w:gridCol w:w="1701"/>
        <w:gridCol w:w="2327"/>
      </w:tblGrid>
      <w:tr w:rsidR="009A3C87" w:rsidRPr="006323A7" w:rsidTr="00495C85">
        <w:trPr>
          <w:cantSplit/>
        </w:trPr>
        <w:tc>
          <w:tcPr>
            <w:tcW w:w="540" w:type="dxa"/>
            <w:tcBorders>
              <w:top w:val="single" w:sz="8" w:space="0" w:color="000000"/>
              <w:left w:val="single" w:sz="8" w:space="0" w:color="000000"/>
              <w:bottom w:val="single" w:sz="8" w:space="0" w:color="000000"/>
              <w:right w:val="single" w:sz="8" w:space="0" w:color="000000"/>
            </w:tcBorders>
            <w:shd w:val="clear" w:color="auto" w:fill="FF9B9B"/>
            <w:tcMar>
              <w:top w:w="100" w:type="dxa"/>
              <w:left w:w="100" w:type="dxa"/>
              <w:bottom w:w="100" w:type="dxa"/>
              <w:right w:w="100" w:type="dxa"/>
            </w:tcMar>
          </w:tcPr>
          <w:p w:rsidR="009A3C87" w:rsidRPr="009A3C87" w:rsidRDefault="009A3C87" w:rsidP="000022BE">
            <w:pPr>
              <w:widowControl w:val="0"/>
              <w:spacing w:after="0"/>
              <w:jc w:val="center"/>
              <w:rPr>
                <w:rFonts w:eastAsia="Arial" w:cs="Arial"/>
                <w:b/>
                <w:sz w:val="20"/>
                <w:szCs w:val="20"/>
              </w:rPr>
            </w:pPr>
            <w:r w:rsidRPr="009A3C87">
              <w:rPr>
                <w:rFonts w:eastAsia="Arial" w:cs="Arial"/>
                <w:b/>
                <w:sz w:val="20"/>
                <w:szCs w:val="20"/>
              </w:rPr>
              <w:t>No</w:t>
            </w:r>
          </w:p>
        </w:tc>
        <w:tc>
          <w:tcPr>
            <w:tcW w:w="1701" w:type="dxa"/>
            <w:tcBorders>
              <w:top w:val="single" w:sz="8" w:space="0" w:color="000000"/>
              <w:left w:val="single" w:sz="8" w:space="0" w:color="000000"/>
              <w:bottom w:val="single" w:sz="8" w:space="0" w:color="000000"/>
              <w:right w:val="single" w:sz="8" w:space="0" w:color="000000"/>
            </w:tcBorders>
            <w:shd w:val="clear" w:color="auto" w:fill="FF9B9B"/>
            <w:tcMar>
              <w:top w:w="100" w:type="dxa"/>
              <w:left w:w="100" w:type="dxa"/>
              <w:bottom w:w="100" w:type="dxa"/>
              <w:right w:w="100" w:type="dxa"/>
            </w:tcMar>
          </w:tcPr>
          <w:p w:rsidR="009A3C87" w:rsidRPr="009A3C87" w:rsidRDefault="009A3C87" w:rsidP="000022BE">
            <w:pPr>
              <w:widowControl w:val="0"/>
              <w:spacing w:after="0"/>
              <w:jc w:val="center"/>
              <w:rPr>
                <w:rFonts w:eastAsia="Arial" w:cs="Arial"/>
                <w:b/>
                <w:sz w:val="20"/>
                <w:szCs w:val="20"/>
              </w:rPr>
            </w:pPr>
            <w:r w:rsidRPr="009A3C87">
              <w:rPr>
                <w:rFonts w:eastAsia="Arial" w:cs="Arial"/>
                <w:b/>
                <w:sz w:val="20"/>
                <w:szCs w:val="20"/>
              </w:rPr>
              <w:t>Step</w:t>
            </w:r>
          </w:p>
        </w:tc>
        <w:tc>
          <w:tcPr>
            <w:tcW w:w="1701" w:type="dxa"/>
            <w:tcBorders>
              <w:top w:val="single" w:sz="8" w:space="0" w:color="000000"/>
              <w:left w:val="single" w:sz="8" w:space="0" w:color="000000"/>
              <w:bottom w:val="single" w:sz="8" w:space="0" w:color="000000"/>
              <w:right w:val="single" w:sz="8" w:space="0" w:color="000000"/>
            </w:tcBorders>
            <w:shd w:val="clear" w:color="auto" w:fill="FF9B9B"/>
            <w:tcMar>
              <w:top w:w="100" w:type="dxa"/>
              <w:left w:w="100" w:type="dxa"/>
              <w:bottom w:w="100" w:type="dxa"/>
              <w:right w:w="100" w:type="dxa"/>
            </w:tcMar>
          </w:tcPr>
          <w:p w:rsidR="009A3C87" w:rsidRPr="009A3C87" w:rsidRDefault="009A3C87" w:rsidP="000022BE">
            <w:pPr>
              <w:widowControl w:val="0"/>
              <w:spacing w:after="0"/>
              <w:jc w:val="center"/>
              <w:rPr>
                <w:rFonts w:eastAsia="Arial" w:cs="Arial"/>
                <w:b/>
                <w:sz w:val="20"/>
                <w:szCs w:val="20"/>
              </w:rPr>
            </w:pPr>
            <w:r w:rsidRPr="009A3C87">
              <w:rPr>
                <w:rFonts w:eastAsia="Arial" w:cs="Arial"/>
                <w:b/>
                <w:sz w:val="20"/>
                <w:szCs w:val="20"/>
              </w:rPr>
              <w:t>Action to be taken</w:t>
            </w:r>
          </w:p>
        </w:tc>
        <w:tc>
          <w:tcPr>
            <w:tcW w:w="1701" w:type="dxa"/>
            <w:tcBorders>
              <w:top w:val="single" w:sz="8" w:space="0" w:color="000000"/>
              <w:left w:val="single" w:sz="8" w:space="0" w:color="000000"/>
              <w:bottom w:val="single" w:sz="8" w:space="0" w:color="000000"/>
              <w:right w:val="single" w:sz="8" w:space="0" w:color="000000"/>
            </w:tcBorders>
            <w:shd w:val="clear" w:color="auto" w:fill="FF9B9B"/>
            <w:tcMar>
              <w:top w:w="100" w:type="dxa"/>
              <w:left w:w="100" w:type="dxa"/>
              <w:bottom w:w="100" w:type="dxa"/>
              <w:right w:w="100" w:type="dxa"/>
            </w:tcMar>
          </w:tcPr>
          <w:p w:rsidR="009A3C87" w:rsidRPr="009A3C87" w:rsidRDefault="009A3C87" w:rsidP="000022BE">
            <w:pPr>
              <w:widowControl w:val="0"/>
              <w:spacing w:after="0"/>
              <w:jc w:val="center"/>
              <w:rPr>
                <w:rFonts w:eastAsia="Arial" w:cs="Arial"/>
                <w:b/>
                <w:sz w:val="20"/>
                <w:szCs w:val="20"/>
              </w:rPr>
            </w:pPr>
            <w:r w:rsidRPr="009A3C87">
              <w:rPr>
                <w:rFonts w:eastAsia="Arial" w:cs="Arial"/>
                <w:b/>
                <w:sz w:val="20"/>
                <w:szCs w:val="20"/>
              </w:rPr>
              <w:t>Who</w:t>
            </w:r>
          </w:p>
        </w:tc>
        <w:tc>
          <w:tcPr>
            <w:tcW w:w="1701" w:type="dxa"/>
            <w:tcBorders>
              <w:top w:val="single" w:sz="8" w:space="0" w:color="000000"/>
              <w:left w:val="single" w:sz="8" w:space="0" w:color="000000"/>
              <w:bottom w:val="single" w:sz="8" w:space="0" w:color="000000"/>
              <w:right w:val="single" w:sz="8" w:space="0" w:color="000000"/>
            </w:tcBorders>
            <w:shd w:val="clear" w:color="auto" w:fill="FF9B9B"/>
            <w:tcMar>
              <w:top w:w="100" w:type="dxa"/>
              <w:left w:w="100" w:type="dxa"/>
              <w:bottom w:w="100" w:type="dxa"/>
              <w:right w:w="100" w:type="dxa"/>
            </w:tcMar>
          </w:tcPr>
          <w:p w:rsidR="009A3C87" w:rsidRPr="009A3C87" w:rsidRDefault="009A3C87" w:rsidP="000022BE">
            <w:pPr>
              <w:widowControl w:val="0"/>
              <w:spacing w:after="0"/>
              <w:jc w:val="center"/>
              <w:rPr>
                <w:rFonts w:eastAsia="Arial" w:cs="Arial"/>
                <w:b/>
                <w:sz w:val="20"/>
                <w:szCs w:val="20"/>
              </w:rPr>
            </w:pPr>
            <w:r w:rsidRPr="009A3C87">
              <w:rPr>
                <w:rFonts w:eastAsia="Arial" w:cs="Arial"/>
                <w:b/>
                <w:sz w:val="20"/>
                <w:szCs w:val="20"/>
              </w:rPr>
              <w:t>By when</w:t>
            </w:r>
          </w:p>
        </w:tc>
        <w:tc>
          <w:tcPr>
            <w:tcW w:w="2327" w:type="dxa"/>
            <w:tcBorders>
              <w:top w:val="single" w:sz="8" w:space="0" w:color="000000"/>
              <w:left w:val="single" w:sz="8" w:space="0" w:color="000000"/>
              <w:bottom w:val="single" w:sz="8" w:space="0" w:color="000000"/>
              <w:right w:val="single" w:sz="8" w:space="0" w:color="000000"/>
            </w:tcBorders>
            <w:shd w:val="clear" w:color="auto" w:fill="FF9B9B"/>
            <w:tcMar>
              <w:top w:w="100" w:type="dxa"/>
              <w:left w:w="100" w:type="dxa"/>
              <w:bottom w:w="100" w:type="dxa"/>
              <w:right w:w="100" w:type="dxa"/>
            </w:tcMar>
          </w:tcPr>
          <w:p w:rsidR="009A3C87" w:rsidRPr="009A3C87" w:rsidRDefault="009A3C87" w:rsidP="000022BE">
            <w:pPr>
              <w:widowControl w:val="0"/>
              <w:spacing w:after="0"/>
              <w:jc w:val="center"/>
              <w:rPr>
                <w:rFonts w:eastAsia="Arial" w:cs="Arial"/>
                <w:b/>
                <w:sz w:val="20"/>
                <w:szCs w:val="20"/>
              </w:rPr>
            </w:pPr>
            <w:r w:rsidRPr="009A3C87">
              <w:rPr>
                <w:rFonts w:eastAsia="Arial" w:cs="Arial"/>
                <w:b/>
                <w:sz w:val="20"/>
                <w:szCs w:val="20"/>
              </w:rPr>
              <w:t>Resources required (existing or outline request for new resources)</w:t>
            </w:r>
          </w:p>
        </w:tc>
      </w:tr>
      <w:tr w:rsidR="009A3C87" w:rsidRPr="006323A7" w:rsidTr="009A3C87">
        <w:trPr>
          <w:cantSplit/>
        </w:trPr>
        <w:tc>
          <w:tcPr>
            <w:tcW w:w="540"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6</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What is and isn’t on the LDM negotiating table</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r>
      <w:tr w:rsidR="009A3C87" w:rsidRPr="006323A7" w:rsidTr="009A3C87">
        <w:trPr>
          <w:cantSplit/>
        </w:trPr>
        <w:tc>
          <w:tcPr>
            <w:tcW w:w="540"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7</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Ministerial engagement</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r>
      <w:tr w:rsidR="009A3C87" w:rsidRPr="006323A7" w:rsidTr="009A3C87">
        <w:trPr>
          <w:cantSplit/>
        </w:trPr>
        <w:tc>
          <w:tcPr>
            <w:tcW w:w="540"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8</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Resources</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r>
      <w:tr w:rsidR="009A3C87" w:rsidRPr="006323A7" w:rsidTr="009A3C87">
        <w:trPr>
          <w:cantSplit/>
        </w:trPr>
        <w:tc>
          <w:tcPr>
            <w:tcW w:w="540"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9</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Current activity and resourcing</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r>
      <w:tr w:rsidR="009A3C87" w:rsidRPr="006323A7" w:rsidTr="009A3C87">
        <w:trPr>
          <w:cantSplit/>
        </w:trPr>
        <w:tc>
          <w:tcPr>
            <w:tcW w:w="540"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10</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Data sharing</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r>
      <w:tr w:rsidR="009A3C87" w:rsidRPr="006323A7" w:rsidTr="009A3C87">
        <w:trPr>
          <w:cantSplit/>
        </w:trPr>
        <w:tc>
          <w:tcPr>
            <w:tcW w:w="540"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lastRenderedPageBreak/>
              <w:t>11</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What do we understand key community priorities for this partner/site to be?</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r>
      <w:tr w:rsidR="009A3C87" w:rsidRPr="006323A7" w:rsidTr="009A3C87">
        <w:trPr>
          <w:cantSplit/>
        </w:trPr>
        <w:tc>
          <w:tcPr>
            <w:tcW w:w="540"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12</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 xml:space="preserve"> Partners or other orgs contacted / involved</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r>
      <w:tr w:rsidR="009A3C87" w:rsidRPr="006323A7" w:rsidTr="009A3C87">
        <w:trPr>
          <w:cantSplit/>
        </w:trPr>
        <w:tc>
          <w:tcPr>
            <w:tcW w:w="540"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13</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r w:rsidRPr="006323A7">
              <w:rPr>
                <w:rFonts w:eastAsia="Arial" w:cs="Arial"/>
                <w:sz w:val="20"/>
                <w:szCs w:val="20"/>
              </w:rPr>
              <w:t>Who are we engaging with?</w:t>
            </w: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1701"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c>
          <w:tcPr>
            <w:tcW w:w="2327" w:type="dxa"/>
            <w:shd w:val="clear" w:color="auto" w:fill="auto"/>
            <w:tcMar>
              <w:top w:w="100" w:type="dxa"/>
              <w:left w:w="100" w:type="dxa"/>
              <w:bottom w:w="100" w:type="dxa"/>
              <w:right w:w="100" w:type="dxa"/>
            </w:tcMar>
          </w:tcPr>
          <w:p w:rsidR="009A3C87" w:rsidRPr="006323A7" w:rsidRDefault="009A3C87" w:rsidP="00364E92">
            <w:pPr>
              <w:widowControl w:val="0"/>
              <w:spacing w:after="0"/>
              <w:rPr>
                <w:rFonts w:eastAsia="Arial" w:cs="Arial"/>
                <w:sz w:val="20"/>
                <w:szCs w:val="20"/>
              </w:rPr>
            </w:pPr>
          </w:p>
        </w:tc>
      </w:tr>
    </w:tbl>
    <w:p w:rsidR="009A3C87" w:rsidRPr="00996655" w:rsidRDefault="009A3C87" w:rsidP="009A3C87">
      <w:pPr>
        <w:rPr>
          <w:lang w:bidi="en-US"/>
        </w:rPr>
      </w:pPr>
    </w:p>
    <w:sectPr w:rsidR="009A3C87" w:rsidRPr="00996655" w:rsidSect="009A00C6">
      <w:headerReference w:type="default" r:id="rId9"/>
      <w:footerReference w:type="default" r:id="rId10"/>
      <w:headerReference w:type="first" r:id="rId11"/>
      <w:footerReference w:type="first" r:id="rId12"/>
      <w:pgSz w:w="11906" w:h="16838" w:code="9"/>
      <w:pgMar w:top="2269" w:right="794" w:bottom="794" w:left="794" w:header="793"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7D9" w:rsidRDefault="003F57D9" w:rsidP="007332FF">
      <w:r>
        <w:separator/>
      </w:r>
    </w:p>
  </w:endnote>
  <w:endnote w:type="continuationSeparator" w:id="0">
    <w:p w:rsidR="003F57D9" w:rsidRDefault="003F57D9"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655" w:rsidRDefault="00996655" w:rsidP="00996655">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996655" w:rsidRPr="00132658" w:rsidTr="001D258A">
      <w:trPr>
        <w:cantSplit/>
        <w:trHeight w:hRule="exact" w:val="567"/>
      </w:trPr>
      <w:tc>
        <w:tcPr>
          <w:tcW w:w="10318" w:type="dxa"/>
          <w:vAlign w:val="bottom"/>
        </w:tcPr>
        <w:p w:rsidR="00996655" w:rsidRPr="00750D2F" w:rsidRDefault="00996655" w:rsidP="00996655">
          <w:pPr>
            <w:spacing w:after="0"/>
            <w:rPr>
              <w:rStyle w:val="PageNumber"/>
            </w:rPr>
          </w:pPr>
          <w:r w:rsidRPr="00750D2F">
            <w:rPr>
              <w:rStyle w:val="PageNumber"/>
            </w:rPr>
            <w:t xml:space="preserve">Department of </w:t>
          </w:r>
          <w:sdt>
            <w:sdtPr>
              <w:rPr>
                <w:rStyle w:val="PageNumber"/>
                <w:b/>
              </w:rPr>
              <w:alias w:val="Company"/>
              <w:tag w:val=""/>
              <w:id w:val="310921806"/>
              <w:placeholder>
                <w:docPart w:val="9FAF64A4E8D54B669966D262ABDB2BC7"/>
              </w:placeholder>
              <w:dataBinding w:prefixMappings="xmlns:ns0='http://schemas.openxmlformats.org/officeDocument/2006/extended-properties' " w:xpath="/ns0:Properties[1]/ns0:Company[1]" w:storeItemID="{6668398D-A668-4E3E-A5EB-62B293D839F1}"/>
              <w15:color w:val="000000"/>
              <w:text w:multiLine="1"/>
            </w:sdtPr>
            <w:sdtEndPr>
              <w:rPr>
                <w:rStyle w:val="PageNumber"/>
              </w:rPr>
            </w:sdtEndPr>
            <w:sdtContent>
              <w:r w:rsidR="00E65B36">
                <w:rPr>
                  <w:rStyle w:val="PageNumber"/>
                  <w:b/>
                </w:rPr>
                <w:t>&lt;NAME&gt;</w:t>
              </w:r>
            </w:sdtContent>
          </w:sdt>
        </w:p>
        <w:p w:rsidR="00996655" w:rsidRPr="00AC4488" w:rsidRDefault="00996655" w:rsidP="00996655">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495C85">
            <w:rPr>
              <w:rStyle w:val="PageNumber"/>
              <w:noProof/>
            </w:rPr>
            <w:t>4</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495C85">
            <w:rPr>
              <w:rStyle w:val="PageNumber"/>
              <w:noProof/>
            </w:rPr>
            <w:t>6</w:t>
          </w:r>
          <w:r w:rsidRPr="00AC4488">
            <w:rPr>
              <w:rStyle w:val="PageNumber"/>
            </w:rPr>
            <w:fldChar w:fldCharType="end"/>
          </w:r>
        </w:p>
      </w:tc>
    </w:tr>
  </w:tbl>
  <w:p w:rsidR="00CA36A0" w:rsidRPr="00996655" w:rsidRDefault="00CA36A0" w:rsidP="00996655">
    <w:pPr>
      <w:pStyle w:val="Hidden"/>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5D88" w:rsidRDefault="00D15D88" w:rsidP="00C0326E">
    <w:pPr>
      <w:spacing w:after="0"/>
    </w:pPr>
  </w:p>
  <w:p w:rsidR="00996655" w:rsidRDefault="00996655" w:rsidP="00996655">
    <w:pPr>
      <w:pStyle w:val="Hidden"/>
    </w:pPr>
  </w:p>
  <w:tbl>
    <w:tblPr>
      <w:tblW w:w="10318" w:type="dxa"/>
      <w:tblBorders>
        <w:top w:val="single" w:sz="4" w:space="0" w:color="auto"/>
      </w:tblBorders>
      <w:tblLayout w:type="fixed"/>
      <w:tblCellMar>
        <w:left w:w="0" w:type="dxa"/>
        <w:right w:w="0" w:type="dxa"/>
      </w:tblCellMar>
      <w:tblLook w:val="04A0" w:firstRow="1" w:lastRow="0" w:firstColumn="1" w:lastColumn="0" w:noHBand="0" w:noVBand="1"/>
      <w:tblDescription w:val="Footer area"/>
    </w:tblPr>
    <w:tblGrid>
      <w:gridCol w:w="7767"/>
      <w:gridCol w:w="2551"/>
    </w:tblGrid>
    <w:tr w:rsidR="00C0326E" w:rsidRPr="00132658" w:rsidTr="008921B4">
      <w:trPr>
        <w:cantSplit/>
        <w:trHeight w:hRule="exact" w:val="1134"/>
      </w:trPr>
      <w:tc>
        <w:tcPr>
          <w:tcW w:w="7767" w:type="dxa"/>
          <w:vAlign w:val="bottom"/>
        </w:tcPr>
        <w:p w:rsidR="00901430" w:rsidRPr="00901430" w:rsidRDefault="00901430" w:rsidP="00C0326E">
          <w:pPr>
            <w:spacing w:after="0"/>
            <w:rPr>
              <w:rStyle w:val="PageNumber"/>
            </w:rPr>
          </w:pPr>
          <w:r>
            <w:rPr>
              <w:rStyle w:val="PageNumber"/>
            </w:rPr>
            <w:t xml:space="preserve">Department of </w:t>
          </w:r>
          <w:sdt>
            <w:sdtPr>
              <w:rPr>
                <w:b/>
                <w:sz w:val="19"/>
                <w:szCs w:val="19"/>
              </w:rPr>
              <w:alias w:val="Company"/>
              <w:tag w:val=""/>
              <w:id w:val="250782577"/>
              <w:dataBinding w:prefixMappings="xmlns:ns0='http://schemas.openxmlformats.org/officeDocument/2006/extended-properties' " w:xpath="/ns0:Properties[1]/ns0:Company[1]" w:storeItemID="{6668398D-A668-4E3E-A5EB-62B293D839F1}"/>
              <w15:color w:val="000000"/>
              <w:text w:multiLine="1"/>
            </w:sdtPr>
            <w:sdtEndPr/>
            <w:sdtContent>
              <w:r w:rsidR="00E65B36">
                <w:rPr>
                  <w:b/>
                  <w:sz w:val="19"/>
                  <w:szCs w:val="19"/>
                </w:rPr>
                <w:t>&lt;NAME&gt;</w:t>
              </w:r>
            </w:sdtContent>
          </w:sdt>
          <w:r w:rsidR="00592E78">
            <w:rPr>
              <w:rStyle w:val="PageNumber"/>
            </w:rPr>
            <w:t xml:space="preserve"> </w:t>
          </w:r>
        </w:p>
        <w:p w:rsidR="00C0326E" w:rsidRPr="00CE30CF" w:rsidRDefault="00C0326E" w:rsidP="00C0326E">
          <w:pPr>
            <w:spacing w:after="0"/>
            <w:rPr>
              <w:rStyle w:val="PageNumber"/>
            </w:rPr>
          </w:pPr>
          <w:r w:rsidRPr="00CE30CF">
            <w:rPr>
              <w:rStyle w:val="PageNumber"/>
            </w:rPr>
            <w:t xml:space="preserve">Page </w:t>
          </w:r>
          <w:r w:rsidRPr="00CE30CF">
            <w:rPr>
              <w:rStyle w:val="PageNumber"/>
            </w:rPr>
            <w:fldChar w:fldCharType="begin"/>
          </w:r>
          <w:r w:rsidRPr="00CE30CF">
            <w:rPr>
              <w:rStyle w:val="PageNumber"/>
            </w:rPr>
            <w:instrText xml:space="preserve"> PAGE  \* Arabic  \* MERGEFORMAT </w:instrText>
          </w:r>
          <w:r w:rsidRPr="00CE30CF">
            <w:rPr>
              <w:rStyle w:val="PageNumber"/>
            </w:rPr>
            <w:fldChar w:fldCharType="separate"/>
          </w:r>
          <w:r w:rsidR="00495C85">
            <w:rPr>
              <w:rStyle w:val="PageNumber"/>
              <w:noProof/>
            </w:rPr>
            <w:t>1</w:t>
          </w:r>
          <w:r w:rsidRPr="00CE30CF">
            <w:rPr>
              <w:rStyle w:val="PageNumber"/>
            </w:rPr>
            <w:fldChar w:fldCharType="end"/>
          </w:r>
          <w:r w:rsidRPr="00CE30CF">
            <w:rPr>
              <w:rStyle w:val="PageNumber"/>
            </w:rPr>
            <w:t xml:space="preserve"> of </w:t>
          </w:r>
          <w:r w:rsidRPr="00CE30CF">
            <w:rPr>
              <w:rStyle w:val="PageNumber"/>
            </w:rPr>
            <w:fldChar w:fldCharType="begin"/>
          </w:r>
          <w:r w:rsidRPr="00CE30CF">
            <w:rPr>
              <w:rStyle w:val="PageNumber"/>
            </w:rPr>
            <w:instrText xml:space="preserve"> NUMPAGES  \* Arabic  \* MERGEFORMAT </w:instrText>
          </w:r>
          <w:r w:rsidRPr="00CE30CF">
            <w:rPr>
              <w:rStyle w:val="PageNumber"/>
            </w:rPr>
            <w:fldChar w:fldCharType="separate"/>
          </w:r>
          <w:r w:rsidR="00495C85">
            <w:rPr>
              <w:rStyle w:val="PageNumber"/>
              <w:noProof/>
            </w:rPr>
            <w:t>6</w:t>
          </w:r>
          <w:r w:rsidRPr="00CE30CF">
            <w:rPr>
              <w:rStyle w:val="PageNumber"/>
            </w:rPr>
            <w:fldChar w:fldCharType="end"/>
          </w:r>
          <w:r>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tc>
      <w:tc>
        <w:tcPr>
          <w:tcW w:w="2551" w:type="dxa"/>
          <w:vAlign w:val="bottom"/>
        </w:tcPr>
        <w:p w:rsidR="00C0326E" w:rsidRPr="001E14EB" w:rsidRDefault="00C0326E" w:rsidP="00C0326E">
          <w:pPr>
            <w:spacing w:after="0"/>
            <w:jc w:val="right"/>
          </w:pPr>
          <w:r>
            <w:rPr>
              <w:noProof/>
              <w:lang w:eastAsia="en-AU"/>
            </w:rPr>
            <w:drawing>
              <wp:inline distT="0" distB="0" distL="0" distR="0" wp14:anchorId="66058055" wp14:editId="7C1937C2">
                <wp:extent cx="1572479" cy="561600"/>
                <wp:effectExtent l="0" t="0" r="8890" b="0"/>
                <wp:docPr id="16" name="Picture 16"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72479" cy="561600"/>
                        </a:xfrm>
                        <a:prstGeom prst="rect">
                          <a:avLst/>
                        </a:prstGeom>
                        <a:noFill/>
                        <a:ln>
                          <a:noFill/>
                        </a:ln>
                      </pic:spPr>
                    </pic:pic>
                  </a:graphicData>
                </a:graphic>
              </wp:inline>
            </w:drawing>
          </w:r>
          <w:r w:rsidRPr="00785C24">
            <w:rPr>
              <w:rStyle w:val="PageNumber"/>
              <w:noProof/>
              <w:lang w:eastAsia="en-AU"/>
            </w:rPr>
            <w:t xml:space="preserve"> </w:t>
          </w:r>
        </w:p>
      </w:tc>
    </w:tr>
  </w:tbl>
  <w:p w:rsidR="00EF7362" w:rsidRPr="00661BE1" w:rsidRDefault="00EF7362" w:rsidP="00D15D88">
    <w:pPr>
      <w:pStyle w:val="Hidd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7D9" w:rsidRDefault="003F57D9" w:rsidP="007332FF">
      <w:r>
        <w:separator/>
      </w:r>
    </w:p>
  </w:footnote>
  <w:footnote w:type="continuationSeparator" w:id="0">
    <w:p w:rsidR="003F57D9" w:rsidRDefault="003F57D9" w:rsidP="00733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000" w:rsidRPr="00162207" w:rsidRDefault="00495C85" w:rsidP="00996655">
    <w:pPr>
      <w:pStyle w:val="Header"/>
      <w:tabs>
        <w:tab w:val="clear" w:pos="9638"/>
        <w:tab w:val="right" w:pos="10318"/>
      </w:tabs>
      <w:jc w:val="right"/>
    </w:pPr>
    <w:sdt>
      <w:sdtPr>
        <w:alias w:val="Title"/>
        <w:tag w:val="Title"/>
        <w:id w:val="-1014609639"/>
        <w:lock w:val="sdtLocked"/>
        <w:dataBinding w:prefixMappings="xmlns:ns0='http://purl.org/dc/elements/1.1/' xmlns:ns1='http://schemas.openxmlformats.org/package/2006/metadata/core-properties' " w:xpath="/ns1:coreProperties[1]/ns0:title[1]" w:storeItemID="{6C3C8BC8-F283-45AE-878A-BAB7291924A1}"/>
        <w:text/>
      </w:sdtPr>
      <w:sdtEndPr/>
      <w:sdtContent>
        <w:r w:rsidR="00D72689">
          <w:t>Local Decision Making Government readiness checklist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8F1" w:rsidRPr="004E64F1" w:rsidRDefault="003813A6" w:rsidP="00EB164C">
    <w:pPr>
      <w:pStyle w:val="Subtitle0"/>
      <w:rPr>
        <w:color w:val="C00000"/>
      </w:rPr>
    </w:pPr>
    <w:r>
      <w:rPr>
        <w:noProof/>
        <w:color w:val="C00000"/>
        <w:lang w:eastAsia="en-AU"/>
      </w:rPr>
      <w:drawing>
        <wp:anchor distT="0" distB="0" distL="114300" distR="114300" simplePos="0" relativeHeight="251658239" behindDoc="1" locked="0" layoutInCell="1" allowOverlap="1">
          <wp:simplePos x="0" y="0"/>
          <wp:positionH relativeFrom="column">
            <wp:posOffset>-493395</wp:posOffset>
          </wp:positionH>
          <wp:positionV relativeFrom="paragraph">
            <wp:posOffset>-503555</wp:posOffset>
          </wp:positionV>
          <wp:extent cx="8548707" cy="1304925"/>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darker swirls earth.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48707" cy="1304925"/>
                  </a:xfrm>
                  <a:prstGeom prst="rect">
                    <a:avLst/>
                  </a:prstGeom>
                </pic:spPr>
              </pic:pic>
            </a:graphicData>
          </a:graphic>
          <wp14:sizeRelH relativeFrom="page">
            <wp14:pctWidth>0</wp14:pctWidth>
          </wp14:sizeRelH>
          <wp14:sizeRelV relativeFrom="page">
            <wp14:pctHeight>0</wp14:pctHeight>
          </wp14:sizeRelV>
        </wp:anchor>
      </w:drawing>
    </w:r>
    <w:r w:rsidR="004E64F1" w:rsidRPr="004E64F1">
      <w:rPr>
        <w:color w:val="C00000"/>
      </w:rPr>
      <w:t>Resource document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B668C"/>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 w15:restartNumberingAfterBreak="0">
    <w:nsid w:val="06DC644B"/>
    <w:multiLevelType w:val="hybridMultilevel"/>
    <w:tmpl w:val="C1B6066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BC6DBF"/>
    <w:multiLevelType w:val="hybridMultilevel"/>
    <w:tmpl w:val="F650FFF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B7245D0"/>
    <w:multiLevelType w:val="multilevel"/>
    <w:tmpl w:val="0C78A7AC"/>
    <w:name w:val="NTG Table Bullet List322"/>
    <w:numStyleLink w:val="Tablebulletlist"/>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3154224"/>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15E93577"/>
    <w:multiLevelType w:val="multilevel"/>
    <w:tmpl w:val="4E6AC8F6"/>
    <w:name w:val="NTG Table Bullet List33222222"/>
    <w:numStyleLink w:val="Numberlist"/>
  </w:abstractNum>
  <w:abstractNum w:abstractNumId="9" w15:restartNumberingAfterBreak="0">
    <w:nsid w:val="163515A8"/>
    <w:multiLevelType w:val="hybridMultilevel"/>
    <w:tmpl w:val="0A14065E"/>
    <w:lvl w:ilvl="0" w:tplc="14FA3692">
      <w:start w:val="1"/>
      <w:numFmt w:val="bullet"/>
      <w:lvlText w:val="o"/>
      <w:lvlJc w:val="left"/>
      <w:pPr>
        <w:ind w:left="1077" w:hanging="357"/>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4A4348"/>
    <w:multiLevelType w:val="hybridMultilevel"/>
    <w:tmpl w:val="A8043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67D7824"/>
    <w:multiLevelType w:val="multilevel"/>
    <w:tmpl w:val="E6E2F9F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D26C06"/>
    <w:multiLevelType w:val="multilevel"/>
    <w:tmpl w:val="3E5E177A"/>
    <w:name w:val="NTG Table Bullet List33222222222222222"/>
    <w:numStyleLink w:val="Tablenumberlist"/>
  </w:abstractNum>
  <w:abstractNum w:abstractNumId="13" w15:restartNumberingAfterBreak="0">
    <w:nsid w:val="19533A06"/>
    <w:multiLevelType w:val="multilevel"/>
    <w:tmpl w:val="3928FD02"/>
    <w:name w:val="NTG Table Bullet List3222"/>
    <w:numStyleLink w:val="Bulletlist"/>
  </w:abstractNum>
  <w:abstractNum w:abstractNumId="14" w15:restartNumberingAfterBreak="0">
    <w:nsid w:val="19946FDC"/>
    <w:multiLevelType w:val="hybridMultilevel"/>
    <w:tmpl w:val="22429E2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6" w15:restartNumberingAfterBreak="0">
    <w:nsid w:val="1B26429D"/>
    <w:multiLevelType w:val="multilevel"/>
    <w:tmpl w:val="3E5E177A"/>
    <w:name w:val="NTG Table Bullet List33222222222"/>
    <w:numStyleLink w:val="Tablenumberlist"/>
  </w:abstractNum>
  <w:abstractNum w:abstractNumId="17" w15:restartNumberingAfterBreak="0">
    <w:nsid w:val="1B803779"/>
    <w:multiLevelType w:val="hybridMultilevel"/>
    <w:tmpl w:val="C2D610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1B86276C"/>
    <w:multiLevelType w:val="multilevel"/>
    <w:tmpl w:val="3928FD02"/>
    <w:name w:val="NTG Table Bullet List32223"/>
    <w:numStyleLink w:val="Bulletlist"/>
  </w:abstractNum>
  <w:abstractNum w:abstractNumId="19" w15:restartNumberingAfterBreak="0">
    <w:nsid w:val="1D0744AE"/>
    <w:multiLevelType w:val="multilevel"/>
    <w:tmpl w:val="3E5E177A"/>
    <w:name w:val="NTG Table Bullet List3222322"/>
    <w:numStyleLink w:val="Tablenumberlist"/>
  </w:abstractNum>
  <w:abstractNum w:abstractNumId="20" w15:restartNumberingAfterBreak="0">
    <w:nsid w:val="1EF00CF1"/>
    <w:multiLevelType w:val="hybridMultilevel"/>
    <w:tmpl w:val="037E705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2" w15:restartNumberingAfterBreak="0">
    <w:nsid w:val="272E3F76"/>
    <w:multiLevelType w:val="multilevel"/>
    <w:tmpl w:val="3E5E177A"/>
    <w:name w:val="NTG Table Bullet List3322"/>
    <w:numStyleLink w:val="Tablenumberlist"/>
  </w:abstractNum>
  <w:abstractNum w:abstractNumId="23" w15:restartNumberingAfterBreak="0">
    <w:nsid w:val="27CE4608"/>
    <w:multiLevelType w:val="multilevel"/>
    <w:tmpl w:val="3E5E177A"/>
    <w:name w:val="NTG Table Bullet List33222"/>
    <w:numStyleLink w:val="Tablenumberlist"/>
  </w:abstractNum>
  <w:abstractNum w:abstractNumId="24" w15:restartNumberingAfterBreak="0">
    <w:nsid w:val="27D83E4D"/>
    <w:multiLevelType w:val="multilevel"/>
    <w:tmpl w:val="3928FD02"/>
    <w:numStyleLink w:val="Bulletlist"/>
  </w:abstractNum>
  <w:abstractNum w:abstractNumId="25" w15:restartNumberingAfterBreak="0">
    <w:nsid w:val="28630758"/>
    <w:multiLevelType w:val="hybridMultilevel"/>
    <w:tmpl w:val="F078C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A1520E7"/>
    <w:multiLevelType w:val="multilevel"/>
    <w:tmpl w:val="4E6AC8F6"/>
    <w:numStyleLink w:val="Numberlist"/>
  </w:abstractNum>
  <w:abstractNum w:abstractNumId="27"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8" w15:restartNumberingAfterBreak="0">
    <w:nsid w:val="2D9612F8"/>
    <w:multiLevelType w:val="hybridMultilevel"/>
    <w:tmpl w:val="1144D092"/>
    <w:lvl w:ilvl="0" w:tplc="0C090001">
      <w:start w:val="1"/>
      <w:numFmt w:val="bullet"/>
      <w:lvlText w:val=""/>
      <w:lvlJc w:val="left"/>
      <w:pPr>
        <w:ind w:left="720" w:hanging="360"/>
      </w:pPr>
      <w:rPr>
        <w:rFonts w:ascii="Symbol" w:hAnsi="Symbol" w:hint="default"/>
      </w:rPr>
    </w:lvl>
    <w:lvl w:ilvl="1" w:tplc="14FA3692">
      <w:start w:val="1"/>
      <w:numFmt w:val="bullet"/>
      <w:lvlText w:val="o"/>
      <w:lvlJc w:val="left"/>
      <w:pPr>
        <w:ind w:left="1077" w:hanging="357"/>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E693641"/>
    <w:multiLevelType w:val="multilevel"/>
    <w:tmpl w:val="3E5E177A"/>
    <w:name w:val="NTG Table Bullet List33"/>
    <w:numStyleLink w:val="Tablenumberlist"/>
  </w:abstractNum>
  <w:abstractNum w:abstractNumId="30" w15:restartNumberingAfterBreak="0">
    <w:nsid w:val="2EF077BC"/>
    <w:multiLevelType w:val="multilevel"/>
    <w:tmpl w:val="0C78A7AC"/>
    <w:name w:val="NTG Table Bullet List33222222222222222222"/>
    <w:numStyleLink w:val="Tablebulletlist"/>
  </w:abstractNum>
  <w:abstractNum w:abstractNumId="31" w15:restartNumberingAfterBreak="0">
    <w:nsid w:val="32CB5662"/>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2" w15:restartNumberingAfterBreak="0">
    <w:nsid w:val="32DF44DA"/>
    <w:multiLevelType w:val="multilevel"/>
    <w:tmpl w:val="3E5E177A"/>
    <w:name w:val="NTG Table Bullet List3222323"/>
    <w:numStyleLink w:val="Tablenumberlist"/>
  </w:abstractNum>
  <w:abstractNum w:abstractNumId="33"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34" w15:restartNumberingAfterBreak="0">
    <w:nsid w:val="378227E2"/>
    <w:multiLevelType w:val="hybridMultilevel"/>
    <w:tmpl w:val="6AE42F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389457ED"/>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36" w15:restartNumberingAfterBreak="0">
    <w:nsid w:val="39390CDE"/>
    <w:multiLevelType w:val="multilevel"/>
    <w:tmpl w:val="A9129B74"/>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37" w15:restartNumberingAfterBreak="0">
    <w:nsid w:val="3BE61945"/>
    <w:multiLevelType w:val="multilevel"/>
    <w:tmpl w:val="3928FD02"/>
    <w:name w:val="NTG Table Bullet List332222222222222222"/>
    <w:numStyleLink w:val="Bulletlist"/>
  </w:abstractNum>
  <w:abstractNum w:abstractNumId="38" w15:restartNumberingAfterBreak="0">
    <w:nsid w:val="40A9623F"/>
    <w:multiLevelType w:val="hybridMultilevel"/>
    <w:tmpl w:val="00064D9C"/>
    <w:lvl w:ilvl="0" w:tplc="033C5BAC">
      <w:start w:val="1"/>
      <w:numFmt w:val="bullet"/>
      <w:lvlText w:val=""/>
      <w:lvlJc w:val="left"/>
      <w:pPr>
        <w:ind w:left="357" w:hanging="357"/>
      </w:pPr>
      <w:rPr>
        <w:rFonts w:ascii="Symbol" w:hAnsi="Symbol" w:hint="default"/>
      </w:rPr>
    </w:lvl>
    <w:lvl w:ilvl="1" w:tplc="C3CE477E">
      <w:start w:val="1"/>
      <w:numFmt w:val="bullet"/>
      <w:lvlText w:val="o"/>
      <w:lvlJc w:val="left"/>
      <w:pPr>
        <w:ind w:left="714" w:hanging="357"/>
      </w:pPr>
      <w:rPr>
        <w:rFonts w:ascii="Courier New" w:hAnsi="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23D6322"/>
    <w:multiLevelType w:val="hybridMultilevel"/>
    <w:tmpl w:val="A9C45F8E"/>
    <w:lvl w:ilvl="0" w:tplc="14FA3692">
      <w:start w:val="1"/>
      <w:numFmt w:val="bullet"/>
      <w:lvlText w:val="o"/>
      <w:lvlJc w:val="left"/>
      <w:pPr>
        <w:ind w:left="1077" w:hanging="357"/>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4A124F1"/>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1" w15:restartNumberingAfterBreak="0">
    <w:nsid w:val="49C43599"/>
    <w:multiLevelType w:val="hybridMultilevel"/>
    <w:tmpl w:val="EB8623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49FD3A20"/>
    <w:multiLevelType w:val="multilevel"/>
    <w:tmpl w:val="3E5E177A"/>
    <w:name w:val="NTG Table Bullet List3322222222222"/>
    <w:numStyleLink w:val="Tablenumberlist"/>
  </w:abstractNum>
  <w:abstractNum w:abstractNumId="43"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44"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45" w15:restartNumberingAfterBreak="0">
    <w:nsid w:val="5044168B"/>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46" w15:restartNumberingAfterBreak="0">
    <w:nsid w:val="51CC4897"/>
    <w:multiLevelType w:val="hybridMultilevel"/>
    <w:tmpl w:val="100C2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37F7DCB"/>
    <w:multiLevelType w:val="hybridMultilevel"/>
    <w:tmpl w:val="605886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53842BC6"/>
    <w:multiLevelType w:val="multilevel"/>
    <w:tmpl w:val="0C78A7AC"/>
    <w:numStyleLink w:val="Tablebulletlist"/>
  </w:abstractNum>
  <w:abstractNum w:abstractNumId="49"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50" w15:restartNumberingAfterBreak="0">
    <w:nsid w:val="569B4482"/>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1" w15:restartNumberingAfterBreak="0">
    <w:nsid w:val="56DA2CAE"/>
    <w:multiLevelType w:val="multilevel"/>
    <w:tmpl w:val="3E5E177A"/>
    <w:name w:val="NTG Table Bullet List332222222222222"/>
    <w:numStyleLink w:val="Tablenumberlist"/>
  </w:abstractNum>
  <w:abstractNum w:abstractNumId="52" w15:restartNumberingAfterBreak="0">
    <w:nsid w:val="583359D9"/>
    <w:multiLevelType w:val="multilevel"/>
    <w:tmpl w:val="3E5E177A"/>
    <w:name w:val="NTG Table Bullet List332222222"/>
    <w:numStyleLink w:val="Tablenumberlist"/>
  </w:abstractNum>
  <w:abstractNum w:abstractNumId="53" w15:restartNumberingAfterBreak="0">
    <w:nsid w:val="58405D33"/>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54" w15:restartNumberingAfterBreak="0">
    <w:nsid w:val="58DC34FF"/>
    <w:multiLevelType w:val="hybridMultilevel"/>
    <w:tmpl w:val="D67C0B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58E21323"/>
    <w:multiLevelType w:val="multilevel"/>
    <w:tmpl w:val="4E6AC8F6"/>
    <w:numStyleLink w:val="Numberlist"/>
  </w:abstractNum>
  <w:abstractNum w:abstractNumId="56" w15:restartNumberingAfterBreak="0">
    <w:nsid w:val="5B9A5FFE"/>
    <w:multiLevelType w:val="multilevel"/>
    <w:tmpl w:val="0C78A7AC"/>
    <w:name w:val="NTG Table Bullet List33222222222222"/>
    <w:numStyleLink w:val="Tablebulletlist"/>
  </w:abstractNum>
  <w:abstractNum w:abstractNumId="57" w15:restartNumberingAfterBreak="0">
    <w:nsid w:val="5D444259"/>
    <w:multiLevelType w:val="multilevel"/>
    <w:tmpl w:val="0C78A7AC"/>
    <w:name w:val="NTG Table Bullet List332222"/>
    <w:numStyleLink w:val="Tablebulletlist"/>
  </w:abstractNum>
  <w:abstractNum w:abstractNumId="58" w15:restartNumberingAfterBreak="0">
    <w:nsid w:val="5F9F2C75"/>
    <w:multiLevelType w:val="hybridMultilevel"/>
    <w:tmpl w:val="E94E06D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9" w15:restartNumberingAfterBreak="0">
    <w:nsid w:val="623009DC"/>
    <w:multiLevelType w:val="hybridMultilevel"/>
    <w:tmpl w:val="D2603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642B0A38"/>
    <w:multiLevelType w:val="multilevel"/>
    <w:tmpl w:val="4E6AC8F6"/>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61" w15:restartNumberingAfterBreak="0">
    <w:nsid w:val="65757574"/>
    <w:multiLevelType w:val="hybridMultilevel"/>
    <w:tmpl w:val="5A70F6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5A52BB0"/>
    <w:multiLevelType w:val="multilevel"/>
    <w:tmpl w:val="D4263ED2"/>
    <w:lvl w:ilvl="0">
      <w:start w:val="1"/>
      <w:numFmt w:val="decimal"/>
      <w:lvlText w:val="%1."/>
      <w:lvlJc w:val="left"/>
      <w:pPr>
        <w:ind w:left="720" w:hanging="363"/>
      </w:pPr>
      <w:rPr>
        <w:rFonts w:hint="default"/>
      </w:rPr>
    </w:lvl>
    <w:lvl w:ilvl="1">
      <w:start w:val="1"/>
      <w:numFmt w:val="lowerLetter"/>
      <w:lvlText w:val="%2."/>
      <w:lvlJc w:val="left"/>
      <w:pPr>
        <w:ind w:left="1077" w:hanging="357"/>
      </w:pPr>
      <w:rPr>
        <w:rFonts w:hint="default"/>
      </w:rPr>
    </w:lvl>
    <w:lvl w:ilvl="2">
      <w:start w:val="1"/>
      <w:numFmt w:val="lowerRoman"/>
      <w:lvlText w:val="%3."/>
      <w:lvlJc w:val="left"/>
      <w:pPr>
        <w:ind w:left="1434" w:hanging="357"/>
      </w:pPr>
      <w:rPr>
        <w:rFonts w:hint="default"/>
      </w:rPr>
    </w:lvl>
    <w:lvl w:ilvl="3">
      <w:start w:val="1"/>
      <w:numFmt w:val="decimal"/>
      <w:lvlText w:val="(%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63" w15:restartNumberingAfterBreak="0">
    <w:nsid w:val="6877743F"/>
    <w:multiLevelType w:val="hybridMultilevel"/>
    <w:tmpl w:val="08A2B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9262556"/>
    <w:multiLevelType w:val="multilevel"/>
    <w:tmpl w:val="3E5E177A"/>
    <w:name w:val="NTG Table Bullet List3322222222222222"/>
    <w:numStyleLink w:val="Tablenumberlist"/>
  </w:abstractNum>
  <w:abstractNum w:abstractNumId="65" w15:restartNumberingAfterBreak="0">
    <w:nsid w:val="6E713C06"/>
    <w:multiLevelType w:val="hybridMultilevel"/>
    <w:tmpl w:val="CD9EA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3734F5F"/>
    <w:multiLevelType w:val="hybridMultilevel"/>
    <w:tmpl w:val="48B6F3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453664D"/>
    <w:multiLevelType w:val="multilevel"/>
    <w:tmpl w:val="0C78A7AC"/>
    <w:name w:val="NTG Table Bullet List3322222222222222222"/>
    <w:numStyleLink w:val="Tablebulletlist"/>
  </w:abstractNum>
  <w:abstractNum w:abstractNumId="68" w15:restartNumberingAfterBreak="0">
    <w:nsid w:val="76141D1E"/>
    <w:multiLevelType w:val="multilevel"/>
    <w:tmpl w:val="0C78A7AC"/>
    <w:name w:val="NTG Table Bullet List332222222222"/>
    <w:numStyleLink w:val="Tablebulletlist"/>
  </w:abstractNum>
  <w:abstractNum w:abstractNumId="69" w15:restartNumberingAfterBreak="0">
    <w:nsid w:val="765A32D4"/>
    <w:multiLevelType w:val="multilevel"/>
    <w:tmpl w:val="4E6AC8F6"/>
    <w:numStyleLink w:val="Numberlist"/>
  </w:abstractNum>
  <w:abstractNum w:abstractNumId="70" w15:restartNumberingAfterBreak="0">
    <w:nsid w:val="770379B5"/>
    <w:multiLevelType w:val="hybridMultilevel"/>
    <w:tmpl w:val="E43EBA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15:restartNumberingAfterBreak="0">
    <w:nsid w:val="79CC6470"/>
    <w:multiLevelType w:val="multilevel"/>
    <w:tmpl w:val="0D62A852"/>
    <w:lvl w:ilvl="0">
      <w:start w:val="1"/>
      <w:numFmt w:val="decimal"/>
      <w:lvlText w:val="%1"/>
      <w:lvlJc w:val="left"/>
      <w:pPr>
        <w:ind w:left="432" w:hanging="432"/>
      </w:pPr>
      <w:rPr>
        <w:rFonts w:hint="default"/>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2"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33"/>
  </w:num>
  <w:num w:numId="2">
    <w:abstractNumId w:val="21"/>
  </w:num>
  <w:num w:numId="3">
    <w:abstractNumId w:val="71"/>
  </w:num>
  <w:num w:numId="4">
    <w:abstractNumId w:val="43"/>
  </w:num>
  <w:num w:numId="5">
    <w:abstractNumId w:val="27"/>
  </w:num>
  <w:num w:numId="6">
    <w:abstractNumId w:val="15"/>
  </w:num>
  <w:num w:numId="7">
    <w:abstractNumId w:val="48"/>
  </w:num>
  <w:num w:numId="8">
    <w:abstractNumId w:val="24"/>
  </w:num>
  <w:num w:numId="9">
    <w:abstractNumId w:val="55"/>
  </w:num>
  <w:num w:numId="10">
    <w:abstractNumId w:val="20"/>
  </w:num>
  <w:num w:numId="11">
    <w:abstractNumId w:val="61"/>
  </w:num>
  <w:num w:numId="12">
    <w:abstractNumId w:val="17"/>
  </w:num>
  <w:num w:numId="13">
    <w:abstractNumId w:val="1"/>
  </w:num>
  <w:num w:numId="14">
    <w:abstractNumId w:val="59"/>
  </w:num>
  <w:num w:numId="15">
    <w:abstractNumId w:val="26"/>
  </w:num>
  <w:num w:numId="16">
    <w:abstractNumId w:val="60"/>
  </w:num>
  <w:num w:numId="17">
    <w:abstractNumId w:val="69"/>
  </w:num>
  <w:num w:numId="18">
    <w:abstractNumId w:val="54"/>
  </w:num>
  <w:num w:numId="19">
    <w:abstractNumId w:val="46"/>
  </w:num>
  <w:num w:numId="20">
    <w:abstractNumId w:val="50"/>
  </w:num>
  <w:num w:numId="21">
    <w:abstractNumId w:val="38"/>
  </w:num>
  <w:num w:numId="22">
    <w:abstractNumId w:val="53"/>
  </w:num>
  <w:num w:numId="23">
    <w:abstractNumId w:val="45"/>
  </w:num>
  <w:num w:numId="24">
    <w:abstractNumId w:val="40"/>
  </w:num>
  <w:num w:numId="25">
    <w:abstractNumId w:val="36"/>
  </w:num>
  <w:num w:numId="26">
    <w:abstractNumId w:val="10"/>
  </w:num>
  <w:num w:numId="27">
    <w:abstractNumId w:val="70"/>
  </w:num>
  <w:num w:numId="28">
    <w:abstractNumId w:val="35"/>
  </w:num>
  <w:num w:numId="29">
    <w:abstractNumId w:val="28"/>
  </w:num>
  <w:num w:numId="30">
    <w:abstractNumId w:val="0"/>
  </w:num>
  <w:num w:numId="31">
    <w:abstractNumId w:val="39"/>
  </w:num>
  <w:num w:numId="32">
    <w:abstractNumId w:val="9"/>
  </w:num>
  <w:num w:numId="33">
    <w:abstractNumId w:val="62"/>
  </w:num>
  <w:num w:numId="34">
    <w:abstractNumId w:val="31"/>
  </w:num>
  <w:num w:numId="35">
    <w:abstractNumId w:val="47"/>
  </w:num>
  <w:num w:numId="36">
    <w:abstractNumId w:val="63"/>
  </w:num>
  <w:num w:numId="37">
    <w:abstractNumId w:val="65"/>
  </w:num>
  <w:num w:numId="38">
    <w:abstractNumId w:val="14"/>
  </w:num>
  <w:num w:numId="39">
    <w:abstractNumId w:val="25"/>
  </w:num>
  <w:num w:numId="40">
    <w:abstractNumId w:val="66"/>
  </w:num>
  <w:num w:numId="41">
    <w:abstractNumId w:val="2"/>
  </w:num>
  <w:num w:numId="42">
    <w:abstractNumId w:val="58"/>
  </w:num>
  <w:num w:numId="43">
    <w:abstractNumId w:val="11"/>
  </w:num>
  <w:num w:numId="44">
    <w:abstractNumId w:val="34"/>
  </w:num>
  <w:num w:numId="45">
    <w:abstractNumId w:val="41"/>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proofState w:spelling="clean" w:grammar="clean"/>
  <w:attachedTemplate r:id="rId1"/>
  <w:stylePaneFormatFilter w:val="DB04" w:allStyles="0" w:customStyles="0" w:latentStyles="1" w:stylesInUse="0" w:headingStyles="0" w:numberingStyles="0" w:tableStyles="0" w:directFormattingOnRuns="1" w:directFormattingOnParagraphs="1"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377"/>
    <w:rsid w:val="00001DDF"/>
    <w:rsid w:val="000022BE"/>
    <w:rsid w:val="0000322D"/>
    <w:rsid w:val="00007670"/>
    <w:rsid w:val="00010665"/>
    <w:rsid w:val="0002393A"/>
    <w:rsid w:val="00027DB8"/>
    <w:rsid w:val="00031A96"/>
    <w:rsid w:val="00040BF3"/>
    <w:rsid w:val="0004211C"/>
    <w:rsid w:val="00046C59"/>
    <w:rsid w:val="00051362"/>
    <w:rsid w:val="00051F45"/>
    <w:rsid w:val="00052953"/>
    <w:rsid w:val="0005341A"/>
    <w:rsid w:val="0005465F"/>
    <w:rsid w:val="00056DEF"/>
    <w:rsid w:val="00056EDC"/>
    <w:rsid w:val="0006635A"/>
    <w:rsid w:val="000720BE"/>
    <w:rsid w:val="0007259C"/>
    <w:rsid w:val="00080202"/>
    <w:rsid w:val="00080DCD"/>
    <w:rsid w:val="00080E22"/>
    <w:rsid w:val="00082573"/>
    <w:rsid w:val="000840A3"/>
    <w:rsid w:val="00085062"/>
    <w:rsid w:val="00086A5F"/>
    <w:rsid w:val="000911EF"/>
    <w:rsid w:val="000962C5"/>
    <w:rsid w:val="00097865"/>
    <w:rsid w:val="000A4317"/>
    <w:rsid w:val="000A559C"/>
    <w:rsid w:val="000B2CA1"/>
    <w:rsid w:val="000D1F29"/>
    <w:rsid w:val="000D633D"/>
    <w:rsid w:val="000E342B"/>
    <w:rsid w:val="000E3ED2"/>
    <w:rsid w:val="000E5DD2"/>
    <w:rsid w:val="000F2958"/>
    <w:rsid w:val="000F3850"/>
    <w:rsid w:val="000F604F"/>
    <w:rsid w:val="00104E7F"/>
    <w:rsid w:val="001137EC"/>
    <w:rsid w:val="00114404"/>
    <w:rsid w:val="001152F5"/>
    <w:rsid w:val="00117743"/>
    <w:rsid w:val="00117F5B"/>
    <w:rsid w:val="00127715"/>
    <w:rsid w:val="00132658"/>
    <w:rsid w:val="00150DC0"/>
    <w:rsid w:val="00156CD4"/>
    <w:rsid w:val="0016153B"/>
    <w:rsid w:val="00162207"/>
    <w:rsid w:val="00164A3E"/>
    <w:rsid w:val="00166FF6"/>
    <w:rsid w:val="00176123"/>
    <w:rsid w:val="00181620"/>
    <w:rsid w:val="00187130"/>
    <w:rsid w:val="001957AD"/>
    <w:rsid w:val="00196F8E"/>
    <w:rsid w:val="001A2B7F"/>
    <w:rsid w:val="001A3AFD"/>
    <w:rsid w:val="001A496C"/>
    <w:rsid w:val="001A576A"/>
    <w:rsid w:val="001B28DA"/>
    <w:rsid w:val="001B2B6C"/>
    <w:rsid w:val="001C2EB1"/>
    <w:rsid w:val="001D01C4"/>
    <w:rsid w:val="001D4F99"/>
    <w:rsid w:val="001D52B0"/>
    <w:rsid w:val="001D5A18"/>
    <w:rsid w:val="001D7CA4"/>
    <w:rsid w:val="001E057F"/>
    <w:rsid w:val="001E14EB"/>
    <w:rsid w:val="001F59E6"/>
    <w:rsid w:val="00203F1C"/>
    <w:rsid w:val="00206936"/>
    <w:rsid w:val="00206C6F"/>
    <w:rsid w:val="00206FBD"/>
    <w:rsid w:val="00207746"/>
    <w:rsid w:val="00230031"/>
    <w:rsid w:val="00235C01"/>
    <w:rsid w:val="00247343"/>
    <w:rsid w:val="00265C56"/>
    <w:rsid w:val="00266726"/>
    <w:rsid w:val="002716CD"/>
    <w:rsid w:val="00274D4B"/>
    <w:rsid w:val="002806F5"/>
    <w:rsid w:val="00281577"/>
    <w:rsid w:val="002926BC"/>
    <w:rsid w:val="00293A72"/>
    <w:rsid w:val="002A0160"/>
    <w:rsid w:val="002A30C3"/>
    <w:rsid w:val="002A6F6A"/>
    <w:rsid w:val="002A7712"/>
    <w:rsid w:val="002B38F7"/>
    <w:rsid w:val="002B4F50"/>
    <w:rsid w:val="002B5591"/>
    <w:rsid w:val="002B6AA4"/>
    <w:rsid w:val="002C1FE9"/>
    <w:rsid w:val="002D3A57"/>
    <w:rsid w:val="002D7D05"/>
    <w:rsid w:val="002E20C8"/>
    <w:rsid w:val="002E4290"/>
    <w:rsid w:val="002E66A6"/>
    <w:rsid w:val="002F0DB1"/>
    <w:rsid w:val="002F2885"/>
    <w:rsid w:val="002F45A1"/>
    <w:rsid w:val="002F525F"/>
    <w:rsid w:val="0030203D"/>
    <w:rsid w:val="003037F9"/>
    <w:rsid w:val="0030583E"/>
    <w:rsid w:val="00307FE1"/>
    <w:rsid w:val="003164BA"/>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7B21"/>
    <w:rsid w:val="003813A6"/>
    <w:rsid w:val="00390CE3"/>
    <w:rsid w:val="00394876"/>
    <w:rsid w:val="00394AAF"/>
    <w:rsid w:val="00394CE5"/>
    <w:rsid w:val="003A6341"/>
    <w:rsid w:val="003B67FD"/>
    <w:rsid w:val="003B6A61"/>
    <w:rsid w:val="003D0F63"/>
    <w:rsid w:val="003D42C0"/>
    <w:rsid w:val="003D5B29"/>
    <w:rsid w:val="003D7818"/>
    <w:rsid w:val="003E2445"/>
    <w:rsid w:val="003E3BB2"/>
    <w:rsid w:val="003F57D9"/>
    <w:rsid w:val="003F5B58"/>
    <w:rsid w:val="0040222A"/>
    <w:rsid w:val="004047BC"/>
    <w:rsid w:val="004100F7"/>
    <w:rsid w:val="00414CB3"/>
    <w:rsid w:val="0041563D"/>
    <w:rsid w:val="00426E25"/>
    <w:rsid w:val="00427D9C"/>
    <w:rsid w:val="00427E7E"/>
    <w:rsid w:val="0043465D"/>
    <w:rsid w:val="00443B6E"/>
    <w:rsid w:val="0045420A"/>
    <w:rsid w:val="004554D4"/>
    <w:rsid w:val="00461744"/>
    <w:rsid w:val="00466185"/>
    <w:rsid w:val="00466303"/>
    <w:rsid w:val="004668A7"/>
    <w:rsid w:val="00466D96"/>
    <w:rsid w:val="00467747"/>
    <w:rsid w:val="00470017"/>
    <w:rsid w:val="0047105A"/>
    <w:rsid w:val="00473C98"/>
    <w:rsid w:val="00474965"/>
    <w:rsid w:val="00482DF8"/>
    <w:rsid w:val="004864DE"/>
    <w:rsid w:val="00494BE5"/>
    <w:rsid w:val="00495C85"/>
    <w:rsid w:val="004A0EBA"/>
    <w:rsid w:val="004A2538"/>
    <w:rsid w:val="004A331E"/>
    <w:rsid w:val="004B0C15"/>
    <w:rsid w:val="004B35EA"/>
    <w:rsid w:val="004B45DB"/>
    <w:rsid w:val="004B69E4"/>
    <w:rsid w:val="004C3ACC"/>
    <w:rsid w:val="004C5B8E"/>
    <w:rsid w:val="004C6C39"/>
    <w:rsid w:val="004D075F"/>
    <w:rsid w:val="004D1B76"/>
    <w:rsid w:val="004D344E"/>
    <w:rsid w:val="004E019E"/>
    <w:rsid w:val="004E06EC"/>
    <w:rsid w:val="004E0A3F"/>
    <w:rsid w:val="004E2CB7"/>
    <w:rsid w:val="004E64F1"/>
    <w:rsid w:val="004F016A"/>
    <w:rsid w:val="004F7F23"/>
    <w:rsid w:val="00500F94"/>
    <w:rsid w:val="00502FB3"/>
    <w:rsid w:val="00503DE9"/>
    <w:rsid w:val="0050530C"/>
    <w:rsid w:val="00505DEA"/>
    <w:rsid w:val="00507782"/>
    <w:rsid w:val="00512A04"/>
    <w:rsid w:val="00520499"/>
    <w:rsid w:val="005249F5"/>
    <w:rsid w:val="005260F7"/>
    <w:rsid w:val="00543BD1"/>
    <w:rsid w:val="00556113"/>
    <w:rsid w:val="00564C12"/>
    <w:rsid w:val="005654B8"/>
    <w:rsid w:val="005762CC"/>
    <w:rsid w:val="00582D3D"/>
    <w:rsid w:val="00590040"/>
    <w:rsid w:val="00592125"/>
    <w:rsid w:val="00592E78"/>
    <w:rsid w:val="00595386"/>
    <w:rsid w:val="00597234"/>
    <w:rsid w:val="005A4AC0"/>
    <w:rsid w:val="005A5FDF"/>
    <w:rsid w:val="005B0FB7"/>
    <w:rsid w:val="005B122A"/>
    <w:rsid w:val="005B1FCB"/>
    <w:rsid w:val="005B5AC2"/>
    <w:rsid w:val="005C2833"/>
    <w:rsid w:val="005E144D"/>
    <w:rsid w:val="005E1500"/>
    <w:rsid w:val="005E3A43"/>
    <w:rsid w:val="005E3FC4"/>
    <w:rsid w:val="005F0B17"/>
    <w:rsid w:val="005F0D85"/>
    <w:rsid w:val="005F77C7"/>
    <w:rsid w:val="00620675"/>
    <w:rsid w:val="00622910"/>
    <w:rsid w:val="006254B6"/>
    <w:rsid w:val="00627FC8"/>
    <w:rsid w:val="006433C3"/>
    <w:rsid w:val="00650F5B"/>
    <w:rsid w:val="006670D7"/>
    <w:rsid w:val="006719EA"/>
    <w:rsid w:val="00671F13"/>
    <w:rsid w:val="0067400A"/>
    <w:rsid w:val="006847AD"/>
    <w:rsid w:val="0069114B"/>
    <w:rsid w:val="006944C1"/>
    <w:rsid w:val="006A2F2D"/>
    <w:rsid w:val="006A756A"/>
    <w:rsid w:val="006C032A"/>
    <w:rsid w:val="006C3E70"/>
    <w:rsid w:val="006D66F7"/>
    <w:rsid w:val="00705C9D"/>
    <w:rsid w:val="00705F13"/>
    <w:rsid w:val="00714F1D"/>
    <w:rsid w:val="00715225"/>
    <w:rsid w:val="00720CC6"/>
    <w:rsid w:val="00722DDB"/>
    <w:rsid w:val="00724728"/>
    <w:rsid w:val="00724F98"/>
    <w:rsid w:val="00730B9B"/>
    <w:rsid w:val="0073182E"/>
    <w:rsid w:val="007332FF"/>
    <w:rsid w:val="007408F5"/>
    <w:rsid w:val="00741EAE"/>
    <w:rsid w:val="00750D2F"/>
    <w:rsid w:val="00755248"/>
    <w:rsid w:val="0076190B"/>
    <w:rsid w:val="00763448"/>
    <w:rsid w:val="0076355D"/>
    <w:rsid w:val="00763A2D"/>
    <w:rsid w:val="007670BC"/>
    <w:rsid w:val="007676A4"/>
    <w:rsid w:val="00777795"/>
    <w:rsid w:val="00783A57"/>
    <w:rsid w:val="00784C92"/>
    <w:rsid w:val="007859CD"/>
    <w:rsid w:val="00785C24"/>
    <w:rsid w:val="007907E4"/>
    <w:rsid w:val="007940BF"/>
    <w:rsid w:val="00796461"/>
    <w:rsid w:val="007A6A4F"/>
    <w:rsid w:val="007B03F5"/>
    <w:rsid w:val="007B5C09"/>
    <w:rsid w:val="007B5DA2"/>
    <w:rsid w:val="007C0966"/>
    <w:rsid w:val="007C19E7"/>
    <w:rsid w:val="007C5CFD"/>
    <w:rsid w:val="007C6D9F"/>
    <w:rsid w:val="007D4893"/>
    <w:rsid w:val="007E128D"/>
    <w:rsid w:val="007E70CF"/>
    <w:rsid w:val="007E74A4"/>
    <w:rsid w:val="007E797F"/>
    <w:rsid w:val="007F1B6F"/>
    <w:rsid w:val="007F263F"/>
    <w:rsid w:val="008015A8"/>
    <w:rsid w:val="0080766E"/>
    <w:rsid w:val="00811169"/>
    <w:rsid w:val="00815297"/>
    <w:rsid w:val="008170DB"/>
    <w:rsid w:val="00817BA1"/>
    <w:rsid w:val="00823022"/>
    <w:rsid w:val="0082634E"/>
    <w:rsid w:val="008313C4"/>
    <w:rsid w:val="00835434"/>
    <w:rsid w:val="008358C0"/>
    <w:rsid w:val="00837842"/>
    <w:rsid w:val="00842838"/>
    <w:rsid w:val="008432DB"/>
    <w:rsid w:val="00845DBA"/>
    <w:rsid w:val="00854EC1"/>
    <w:rsid w:val="0085797F"/>
    <w:rsid w:val="00861DC3"/>
    <w:rsid w:val="00867019"/>
    <w:rsid w:val="00872EF1"/>
    <w:rsid w:val="008735A9"/>
    <w:rsid w:val="00877BC5"/>
    <w:rsid w:val="00877D20"/>
    <w:rsid w:val="00881C48"/>
    <w:rsid w:val="00885B80"/>
    <w:rsid w:val="00885C30"/>
    <w:rsid w:val="00885E9B"/>
    <w:rsid w:val="00892312"/>
    <w:rsid w:val="00893C96"/>
    <w:rsid w:val="0089500A"/>
    <w:rsid w:val="00897C94"/>
    <w:rsid w:val="008A7C12"/>
    <w:rsid w:val="008B03CE"/>
    <w:rsid w:val="008B529E"/>
    <w:rsid w:val="008C0D34"/>
    <w:rsid w:val="008C17FB"/>
    <w:rsid w:val="008C70BB"/>
    <w:rsid w:val="008D1B00"/>
    <w:rsid w:val="008D278B"/>
    <w:rsid w:val="008D57B8"/>
    <w:rsid w:val="008E03FC"/>
    <w:rsid w:val="008E510B"/>
    <w:rsid w:val="008F30DE"/>
    <w:rsid w:val="008F422B"/>
    <w:rsid w:val="00901430"/>
    <w:rsid w:val="00902B13"/>
    <w:rsid w:val="00911941"/>
    <w:rsid w:val="0092024D"/>
    <w:rsid w:val="00925146"/>
    <w:rsid w:val="00925F0F"/>
    <w:rsid w:val="00932F6B"/>
    <w:rsid w:val="009468BC"/>
    <w:rsid w:val="00947FAE"/>
    <w:rsid w:val="00953762"/>
    <w:rsid w:val="009616DF"/>
    <w:rsid w:val="00963E4F"/>
    <w:rsid w:val="0096542F"/>
    <w:rsid w:val="00967FA7"/>
    <w:rsid w:val="00971645"/>
    <w:rsid w:val="00977919"/>
    <w:rsid w:val="00983000"/>
    <w:rsid w:val="009870FA"/>
    <w:rsid w:val="009921C3"/>
    <w:rsid w:val="0099551D"/>
    <w:rsid w:val="00996655"/>
    <w:rsid w:val="009976B2"/>
    <w:rsid w:val="009A00C6"/>
    <w:rsid w:val="009A3C87"/>
    <w:rsid w:val="009A5897"/>
    <w:rsid w:val="009A5F24"/>
    <w:rsid w:val="009B0B3E"/>
    <w:rsid w:val="009B1913"/>
    <w:rsid w:val="009B6657"/>
    <w:rsid w:val="009B6966"/>
    <w:rsid w:val="009D0EB5"/>
    <w:rsid w:val="009D14F9"/>
    <w:rsid w:val="009D2B74"/>
    <w:rsid w:val="009D63FF"/>
    <w:rsid w:val="009E165C"/>
    <w:rsid w:val="009E175D"/>
    <w:rsid w:val="009E3CC2"/>
    <w:rsid w:val="009F06BD"/>
    <w:rsid w:val="009F2A4D"/>
    <w:rsid w:val="00A00828"/>
    <w:rsid w:val="00A03290"/>
    <w:rsid w:val="00A0387E"/>
    <w:rsid w:val="00A05BFD"/>
    <w:rsid w:val="00A07490"/>
    <w:rsid w:val="00A10655"/>
    <w:rsid w:val="00A12B64"/>
    <w:rsid w:val="00A22C38"/>
    <w:rsid w:val="00A25193"/>
    <w:rsid w:val="00A26E80"/>
    <w:rsid w:val="00A31AE8"/>
    <w:rsid w:val="00A3739D"/>
    <w:rsid w:val="00A37DDA"/>
    <w:rsid w:val="00A41CF6"/>
    <w:rsid w:val="00A45005"/>
    <w:rsid w:val="00A55A62"/>
    <w:rsid w:val="00A66857"/>
    <w:rsid w:val="00A76790"/>
    <w:rsid w:val="00A925EC"/>
    <w:rsid w:val="00A929AA"/>
    <w:rsid w:val="00A92B6B"/>
    <w:rsid w:val="00AA541E"/>
    <w:rsid w:val="00AB5413"/>
    <w:rsid w:val="00AC1C06"/>
    <w:rsid w:val="00AD0DA4"/>
    <w:rsid w:val="00AD4169"/>
    <w:rsid w:val="00AE25C6"/>
    <w:rsid w:val="00AE306C"/>
    <w:rsid w:val="00AF28C1"/>
    <w:rsid w:val="00B02EF1"/>
    <w:rsid w:val="00B07C97"/>
    <w:rsid w:val="00B11C67"/>
    <w:rsid w:val="00B15754"/>
    <w:rsid w:val="00B2046E"/>
    <w:rsid w:val="00B20E8B"/>
    <w:rsid w:val="00B257E1"/>
    <w:rsid w:val="00B2599A"/>
    <w:rsid w:val="00B27AC4"/>
    <w:rsid w:val="00B343CC"/>
    <w:rsid w:val="00B5084A"/>
    <w:rsid w:val="00B606A1"/>
    <w:rsid w:val="00B614F7"/>
    <w:rsid w:val="00B61B26"/>
    <w:rsid w:val="00B65E6B"/>
    <w:rsid w:val="00B675B2"/>
    <w:rsid w:val="00B81261"/>
    <w:rsid w:val="00B8223E"/>
    <w:rsid w:val="00B832AE"/>
    <w:rsid w:val="00B86678"/>
    <w:rsid w:val="00B87BBA"/>
    <w:rsid w:val="00B92F9B"/>
    <w:rsid w:val="00B93DB1"/>
    <w:rsid w:val="00B941B3"/>
    <w:rsid w:val="00B96513"/>
    <w:rsid w:val="00BA1D47"/>
    <w:rsid w:val="00BA4136"/>
    <w:rsid w:val="00BA5377"/>
    <w:rsid w:val="00BA66F0"/>
    <w:rsid w:val="00BB2239"/>
    <w:rsid w:val="00BB2AE7"/>
    <w:rsid w:val="00BB6464"/>
    <w:rsid w:val="00BC1BB8"/>
    <w:rsid w:val="00BC3E9F"/>
    <w:rsid w:val="00BD7FE1"/>
    <w:rsid w:val="00BE37CA"/>
    <w:rsid w:val="00BE6144"/>
    <w:rsid w:val="00BE635A"/>
    <w:rsid w:val="00BF17E9"/>
    <w:rsid w:val="00BF2ABB"/>
    <w:rsid w:val="00BF5099"/>
    <w:rsid w:val="00C0326E"/>
    <w:rsid w:val="00C10F10"/>
    <w:rsid w:val="00C1213A"/>
    <w:rsid w:val="00C15D4D"/>
    <w:rsid w:val="00C175DC"/>
    <w:rsid w:val="00C30171"/>
    <w:rsid w:val="00C309D8"/>
    <w:rsid w:val="00C322B4"/>
    <w:rsid w:val="00C357F6"/>
    <w:rsid w:val="00C43519"/>
    <w:rsid w:val="00C45263"/>
    <w:rsid w:val="00C51537"/>
    <w:rsid w:val="00C52BC3"/>
    <w:rsid w:val="00C55B5A"/>
    <w:rsid w:val="00C61AFA"/>
    <w:rsid w:val="00C61D64"/>
    <w:rsid w:val="00C62099"/>
    <w:rsid w:val="00C64EA3"/>
    <w:rsid w:val="00C72867"/>
    <w:rsid w:val="00C749DC"/>
    <w:rsid w:val="00C75E81"/>
    <w:rsid w:val="00C86609"/>
    <w:rsid w:val="00C92B4C"/>
    <w:rsid w:val="00C92C5E"/>
    <w:rsid w:val="00C954F6"/>
    <w:rsid w:val="00CA36A0"/>
    <w:rsid w:val="00CA6BC5"/>
    <w:rsid w:val="00CC571B"/>
    <w:rsid w:val="00CC61CD"/>
    <w:rsid w:val="00CC6C02"/>
    <w:rsid w:val="00CC737B"/>
    <w:rsid w:val="00CD5011"/>
    <w:rsid w:val="00CE640F"/>
    <w:rsid w:val="00CE76BC"/>
    <w:rsid w:val="00CF540E"/>
    <w:rsid w:val="00D02F07"/>
    <w:rsid w:val="00D15D88"/>
    <w:rsid w:val="00D27EBE"/>
    <w:rsid w:val="00D365FF"/>
    <w:rsid w:val="00D36A49"/>
    <w:rsid w:val="00D517C6"/>
    <w:rsid w:val="00D61FD1"/>
    <w:rsid w:val="00D71D84"/>
    <w:rsid w:val="00D72464"/>
    <w:rsid w:val="00D72689"/>
    <w:rsid w:val="00D72A57"/>
    <w:rsid w:val="00D768EB"/>
    <w:rsid w:val="00D81E17"/>
    <w:rsid w:val="00D82D1E"/>
    <w:rsid w:val="00D832D9"/>
    <w:rsid w:val="00D90F00"/>
    <w:rsid w:val="00D975C0"/>
    <w:rsid w:val="00DA5285"/>
    <w:rsid w:val="00DB191D"/>
    <w:rsid w:val="00DB4F91"/>
    <w:rsid w:val="00DB6D0A"/>
    <w:rsid w:val="00DC06BE"/>
    <w:rsid w:val="00DC1F0F"/>
    <w:rsid w:val="00DC3117"/>
    <w:rsid w:val="00DC5DD9"/>
    <w:rsid w:val="00DC6D2D"/>
    <w:rsid w:val="00DD30E2"/>
    <w:rsid w:val="00DD4E59"/>
    <w:rsid w:val="00DE33B5"/>
    <w:rsid w:val="00DE5E18"/>
    <w:rsid w:val="00DF0487"/>
    <w:rsid w:val="00DF5EA4"/>
    <w:rsid w:val="00E02681"/>
    <w:rsid w:val="00E02792"/>
    <w:rsid w:val="00E034D8"/>
    <w:rsid w:val="00E04CC0"/>
    <w:rsid w:val="00E152A3"/>
    <w:rsid w:val="00E15816"/>
    <w:rsid w:val="00E160D5"/>
    <w:rsid w:val="00E239FF"/>
    <w:rsid w:val="00E27D7B"/>
    <w:rsid w:val="00E30556"/>
    <w:rsid w:val="00E30981"/>
    <w:rsid w:val="00E33136"/>
    <w:rsid w:val="00E34D7C"/>
    <w:rsid w:val="00E36941"/>
    <w:rsid w:val="00E3723D"/>
    <w:rsid w:val="00E44B8A"/>
    <w:rsid w:val="00E44C89"/>
    <w:rsid w:val="00E457A6"/>
    <w:rsid w:val="00E52375"/>
    <w:rsid w:val="00E61BA2"/>
    <w:rsid w:val="00E63864"/>
    <w:rsid w:val="00E6403F"/>
    <w:rsid w:val="00E65B36"/>
    <w:rsid w:val="00E75451"/>
    <w:rsid w:val="00E770C4"/>
    <w:rsid w:val="00E84C5A"/>
    <w:rsid w:val="00E861DB"/>
    <w:rsid w:val="00E908F1"/>
    <w:rsid w:val="00E93406"/>
    <w:rsid w:val="00E9402C"/>
    <w:rsid w:val="00E956C5"/>
    <w:rsid w:val="00E95C39"/>
    <w:rsid w:val="00EA2C39"/>
    <w:rsid w:val="00EB0A3C"/>
    <w:rsid w:val="00EB0A96"/>
    <w:rsid w:val="00EB164C"/>
    <w:rsid w:val="00EB1D82"/>
    <w:rsid w:val="00EB77F9"/>
    <w:rsid w:val="00EC46CB"/>
    <w:rsid w:val="00EC5769"/>
    <w:rsid w:val="00EC7D00"/>
    <w:rsid w:val="00ED0304"/>
    <w:rsid w:val="00ED5B7B"/>
    <w:rsid w:val="00EE38FA"/>
    <w:rsid w:val="00EE3E2C"/>
    <w:rsid w:val="00EE5D23"/>
    <w:rsid w:val="00EE750D"/>
    <w:rsid w:val="00EF3CA4"/>
    <w:rsid w:val="00EF55A0"/>
    <w:rsid w:val="00EF7362"/>
    <w:rsid w:val="00EF7859"/>
    <w:rsid w:val="00F014DA"/>
    <w:rsid w:val="00F02591"/>
    <w:rsid w:val="00F5696E"/>
    <w:rsid w:val="00F60EFF"/>
    <w:rsid w:val="00F67D2D"/>
    <w:rsid w:val="00F858F2"/>
    <w:rsid w:val="00F860CC"/>
    <w:rsid w:val="00F94398"/>
    <w:rsid w:val="00FB2B56"/>
    <w:rsid w:val="00FB55D5"/>
    <w:rsid w:val="00FC12BF"/>
    <w:rsid w:val="00FC2C60"/>
    <w:rsid w:val="00FD3E6F"/>
    <w:rsid w:val="00FD51B9"/>
    <w:rsid w:val="00FD5849"/>
    <w:rsid w:val="00FE2A39"/>
    <w:rsid w:val="00FF39CF"/>
    <w:rsid w:val="00FF6491"/>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B73D17"/>
  <w15:docId w15:val="{01D1C3E1-3077-4589-8EFC-F34FD9942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1" w:unhideWhenUsed="1" w:qFormat="1"/>
    <w:lsdException w:name="heading 3" w:semiHidden="1" w:uiPriority="2"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C87"/>
    <w:rPr>
      <w:rFonts w:ascii="Lato" w:hAnsi="Lato"/>
    </w:rPr>
  </w:style>
  <w:style w:type="paragraph" w:styleId="Heading1">
    <w:name w:val="heading 1"/>
    <w:basedOn w:val="Normal"/>
    <w:next w:val="Normal"/>
    <w:link w:val="Heading1Char"/>
    <w:uiPriority w:val="2"/>
    <w:qFormat/>
    <w:rsid w:val="00D15D88"/>
    <w:pPr>
      <w:keepNext/>
      <w:keepLines/>
      <w:spacing w:before="240"/>
      <w:outlineLvl w:val="0"/>
    </w:pPr>
    <w:rPr>
      <w:rFonts w:ascii="Lato Semibold" w:eastAsia="Times New Roman" w:hAnsi="Lato Semibold"/>
      <w:color w:val="1F1F5F"/>
      <w:kern w:val="32"/>
      <w:sz w:val="36"/>
      <w:szCs w:val="32"/>
    </w:rPr>
  </w:style>
  <w:style w:type="paragraph" w:styleId="Heading2">
    <w:name w:val="heading 2"/>
    <w:basedOn w:val="Normal"/>
    <w:next w:val="Normal"/>
    <w:link w:val="Heading2Char"/>
    <w:uiPriority w:val="2"/>
    <w:qFormat/>
    <w:rsid w:val="00996655"/>
    <w:pPr>
      <w:keepNext/>
      <w:keepLines/>
      <w:spacing w:before="240"/>
      <w:outlineLvl w:val="1"/>
    </w:pPr>
    <w:rPr>
      <w:rFonts w:ascii="Lato Semibold" w:eastAsia="Times New Roman" w:hAnsi="Lato Semibold"/>
      <w:color w:val="454347"/>
      <w:sz w:val="32"/>
      <w:szCs w:val="28"/>
    </w:rPr>
  </w:style>
  <w:style w:type="paragraph" w:styleId="Heading3">
    <w:name w:val="heading 3"/>
    <w:basedOn w:val="Normal"/>
    <w:next w:val="Normal"/>
    <w:link w:val="Heading3Char"/>
    <w:uiPriority w:val="2"/>
    <w:qFormat/>
    <w:rsid w:val="00996655"/>
    <w:pPr>
      <w:keepNext/>
      <w:keepLines/>
      <w:spacing w:before="240"/>
      <w:outlineLvl w:val="2"/>
    </w:pPr>
    <w:rPr>
      <w:rFonts w:ascii="Lato Semibold" w:hAnsi="Lato Semibold" w:cs="Arial"/>
      <w:color w:val="1F1F5F" w:themeColor="text1"/>
      <w:sz w:val="28"/>
      <w:szCs w:val="26"/>
    </w:rPr>
  </w:style>
  <w:style w:type="paragraph" w:styleId="Heading4">
    <w:name w:val="heading 4"/>
    <w:basedOn w:val="Normal"/>
    <w:next w:val="Normal"/>
    <w:link w:val="Heading4Char"/>
    <w:uiPriority w:val="2"/>
    <w:qFormat/>
    <w:rsid w:val="00996655"/>
    <w:pPr>
      <w:keepNext/>
      <w:keepLines/>
      <w:spacing w:before="240"/>
      <w:outlineLvl w:val="3"/>
    </w:pPr>
    <w:rPr>
      <w:rFonts w:ascii="Lato Semibold" w:eastAsia="Times New Roman" w:hAnsi="Lato Semibold"/>
      <w:bCs/>
      <w:iCs/>
      <w:color w:val="454347"/>
      <w:sz w:val="24"/>
      <w:szCs w:val="24"/>
    </w:rPr>
  </w:style>
  <w:style w:type="paragraph" w:styleId="Heading5">
    <w:name w:val="heading 5"/>
    <w:basedOn w:val="Normal"/>
    <w:next w:val="Normal"/>
    <w:link w:val="Heading5Char"/>
    <w:uiPriority w:val="2"/>
    <w:semiHidden/>
    <w:rsid w:val="009A5F24"/>
    <w:pPr>
      <w:keepNext/>
      <w:keepLines/>
      <w:numPr>
        <w:ilvl w:val="4"/>
        <w:numId w:val="3"/>
      </w:numPr>
      <w:outlineLvl w:val="4"/>
    </w:pPr>
    <w:rPr>
      <w:b/>
      <w:color w:val="1F1F5F" w:themeColor="text1"/>
    </w:rPr>
  </w:style>
  <w:style w:type="paragraph" w:styleId="Heading6">
    <w:name w:val="heading 6"/>
    <w:basedOn w:val="Normal"/>
    <w:next w:val="Normal"/>
    <w:link w:val="Heading6Char"/>
    <w:uiPriority w:val="2"/>
    <w:semiHidden/>
    <w:rsid w:val="009A5F24"/>
    <w:pPr>
      <w:keepNext/>
      <w:keepLines/>
      <w:numPr>
        <w:ilvl w:val="5"/>
        <w:numId w:val="3"/>
      </w:numPr>
      <w:outlineLvl w:val="5"/>
    </w:pPr>
    <w:rPr>
      <w:b/>
      <w:color w:val="606060"/>
    </w:rPr>
  </w:style>
  <w:style w:type="paragraph" w:styleId="Heading7">
    <w:name w:val="heading 7"/>
    <w:basedOn w:val="Normal"/>
    <w:next w:val="Normal"/>
    <w:link w:val="Heading7Char"/>
    <w:uiPriority w:val="2"/>
    <w:semiHidden/>
    <w:rsid w:val="009A5F24"/>
    <w:pPr>
      <w:keepNext/>
      <w:keepLines/>
      <w:numPr>
        <w:ilvl w:val="6"/>
        <w:numId w:val="3"/>
      </w:numPr>
      <w:outlineLvl w:val="6"/>
    </w:pPr>
    <w:rPr>
      <w:b/>
      <w:color w:val="1F1F5F" w:themeColor="text1"/>
    </w:rPr>
  </w:style>
  <w:style w:type="paragraph" w:styleId="Heading8">
    <w:name w:val="heading 8"/>
    <w:basedOn w:val="Normal"/>
    <w:next w:val="Normal"/>
    <w:link w:val="Heading8Char"/>
    <w:uiPriority w:val="2"/>
    <w:semiHidden/>
    <w:rsid w:val="009A5F24"/>
    <w:pPr>
      <w:keepNext/>
      <w:keepLines/>
      <w:numPr>
        <w:ilvl w:val="7"/>
        <w:numId w:val="3"/>
      </w:numPr>
      <w:outlineLvl w:val="7"/>
    </w:pPr>
    <w:rPr>
      <w:b/>
      <w:color w:val="606060"/>
    </w:rPr>
  </w:style>
  <w:style w:type="paragraph" w:styleId="Heading9">
    <w:name w:val="heading 9"/>
    <w:basedOn w:val="Normal"/>
    <w:next w:val="Normal"/>
    <w:link w:val="Heading9Char"/>
    <w:uiPriority w:val="2"/>
    <w:semiHidden/>
    <w:rsid w:val="009A5F24"/>
    <w:pPr>
      <w:keepNext/>
      <w:keepLines/>
      <w:numPr>
        <w:ilvl w:val="8"/>
        <w:numId w:val="3"/>
      </w:numPr>
      <w:outlineLvl w:val="8"/>
    </w:pPr>
    <w:rPr>
      <w:b/>
      <w:color w:val="1F1F5F"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2"/>
    <w:semiHidden/>
    <w:rsid w:val="003504FD"/>
  </w:style>
  <w:style w:type="character" w:customStyle="1" w:styleId="Heading1Char">
    <w:name w:val="Heading 1 Char"/>
    <w:basedOn w:val="DefaultParagraphFont"/>
    <w:link w:val="Heading1"/>
    <w:uiPriority w:val="2"/>
    <w:rsid w:val="00D15D88"/>
    <w:rPr>
      <w:rFonts w:ascii="Lato Semibold" w:eastAsia="Times New Roman" w:hAnsi="Lato Semibold"/>
      <w:color w:val="1F1F5F"/>
      <w:kern w:val="32"/>
      <w:sz w:val="36"/>
      <w:szCs w:val="32"/>
    </w:rPr>
  </w:style>
  <w:style w:type="character" w:customStyle="1" w:styleId="Heading2Char">
    <w:name w:val="Heading 2 Char"/>
    <w:basedOn w:val="DefaultParagraphFont"/>
    <w:link w:val="Heading2"/>
    <w:uiPriority w:val="2"/>
    <w:rsid w:val="00996655"/>
    <w:rPr>
      <w:rFonts w:ascii="Lato Semibold" w:eastAsia="Times New Roman" w:hAnsi="Lato Semibold"/>
      <w:color w:val="454347"/>
      <w:sz w:val="32"/>
      <w:szCs w:val="28"/>
    </w:rPr>
  </w:style>
  <w:style w:type="paragraph" w:styleId="Title">
    <w:name w:val="Title"/>
    <w:basedOn w:val="Normal"/>
    <w:next w:val="Normal"/>
    <w:link w:val="TitleChar"/>
    <w:qFormat/>
    <w:rsid w:val="00D61FD1"/>
    <w:pPr>
      <w:spacing w:after="800"/>
    </w:pPr>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D61FD1"/>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996655"/>
    <w:rPr>
      <w:rFonts w:ascii="Lato Semibold" w:hAnsi="Lato Semibold" w:cs="Arial"/>
      <w:color w:val="1F1F5F" w:themeColor="text1"/>
      <w:sz w:val="28"/>
      <w:szCs w:val="26"/>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8C0D34"/>
    <w:pPr>
      <w:tabs>
        <w:tab w:val="right" w:pos="9638"/>
      </w:tabs>
      <w:spacing w:after="240"/>
    </w:pPr>
  </w:style>
  <w:style w:type="character" w:customStyle="1" w:styleId="HeaderChar">
    <w:name w:val="Header Char"/>
    <w:aliases w:val="Page header Char"/>
    <w:basedOn w:val="DefaultParagraphFont"/>
    <w:link w:val="Header"/>
    <w:uiPriority w:val="8"/>
    <w:rsid w:val="008C0D34"/>
    <w:rPr>
      <w:rFonts w:ascii="Lato" w:hAnsi="Lato"/>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uiPriority w:val="1"/>
    <w:rsid w:val="00E44B8A"/>
    <w:pPr>
      <w:numPr>
        <w:ilvl w:val="1"/>
      </w:numPr>
      <w:spacing w:after="160"/>
      <w:jc w:val="right"/>
    </w:pPr>
    <w:rPr>
      <w:rFonts w:asciiTheme="majorHAnsi" w:eastAsia="Times New Roman" w:hAnsiTheme="majorHAnsi"/>
      <w:color w:val="127CC0" w:themeColor="accent2"/>
      <w:sz w:val="40"/>
    </w:rPr>
  </w:style>
  <w:style w:type="character" w:customStyle="1" w:styleId="Heading4Char">
    <w:name w:val="Heading 4 Char"/>
    <w:basedOn w:val="DefaultParagraphFont"/>
    <w:link w:val="Heading4"/>
    <w:uiPriority w:val="2"/>
    <w:rsid w:val="00996655"/>
    <w:rPr>
      <w:rFonts w:ascii="Lato Semibold" w:eastAsia="Times New Roman" w:hAnsi="Lato Semibold"/>
      <w:bCs/>
      <w:iCs/>
      <w:color w:val="454347"/>
      <w:sz w:val="24"/>
      <w:szCs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semiHidden/>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EE750D"/>
    <w:rPr>
      <w:b/>
      <w:color w:val="1F1F5F" w:themeColor="text1"/>
    </w:rPr>
  </w:style>
  <w:style w:type="character" w:customStyle="1" w:styleId="Heading6Char">
    <w:name w:val="Heading 6 Char"/>
    <w:basedOn w:val="DefaultParagraphFont"/>
    <w:link w:val="Heading6"/>
    <w:uiPriority w:val="2"/>
    <w:semiHidden/>
    <w:rsid w:val="00EE750D"/>
    <w:rPr>
      <w:b/>
      <w:color w:val="606060"/>
    </w:rPr>
  </w:style>
  <w:style w:type="character" w:customStyle="1" w:styleId="Heading7Char">
    <w:name w:val="Heading 7 Char"/>
    <w:basedOn w:val="DefaultParagraphFont"/>
    <w:link w:val="Heading7"/>
    <w:uiPriority w:val="2"/>
    <w:semiHidden/>
    <w:rsid w:val="00EE750D"/>
    <w:rPr>
      <w:b/>
      <w:color w:val="1F1F5F" w:themeColor="text1"/>
    </w:rPr>
  </w:style>
  <w:style w:type="character" w:customStyle="1" w:styleId="Heading8Char">
    <w:name w:val="Heading 8 Char"/>
    <w:basedOn w:val="DefaultParagraphFont"/>
    <w:link w:val="Heading8"/>
    <w:uiPriority w:val="2"/>
    <w:semiHidden/>
    <w:rsid w:val="00EE750D"/>
    <w:rPr>
      <w:b/>
      <w:color w:val="606060"/>
    </w:rPr>
  </w:style>
  <w:style w:type="character" w:customStyle="1" w:styleId="Heading9Char">
    <w:name w:val="Heading 9 Char"/>
    <w:basedOn w:val="DefaultParagraphFont"/>
    <w:link w:val="Heading9"/>
    <w:uiPriority w:val="2"/>
    <w:semiHidden/>
    <w:rsid w:val="00EE750D"/>
    <w:rPr>
      <w:b/>
      <w:color w:val="1F1F5F" w:themeColor="text1"/>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unhideWhenUsed/>
    <w:rsid w:val="002F0DB1"/>
    <w:rPr>
      <w:color w:val="0563C1" w:themeColor="hyperlink"/>
      <w:u w:val="single"/>
    </w:rPr>
  </w:style>
  <w:style w:type="paragraph" w:styleId="TOCHeading">
    <w:name w:val="TOC Heading"/>
    <w:basedOn w:val="Heading1"/>
    <w:next w:val="Normal"/>
    <w:uiPriority w:val="39"/>
    <w:semiHidden/>
    <w:qFormat/>
    <w:rsid w:val="003B67FD"/>
    <w:pPr>
      <w:spacing w:before="480" w:after="0"/>
      <w:outlineLvl w:val="9"/>
    </w:pPr>
    <w:rPr>
      <w:kern w:val="0"/>
      <w:szCs w:val="28"/>
    </w:rPr>
  </w:style>
  <w:style w:type="paragraph" w:styleId="TOC1">
    <w:name w:val="toc 1"/>
    <w:basedOn w:val="Normal"/>
    <w:next w:val="Normal"/>
    <w:autoRedefine/>
    <w:uiPriority w:val="39"/>
    <w:semiHidden/>
    <w:rsid w:val="007859CD"/>
    <w:pPr>
      <w:spacing w:after="100"/>
    </w:pPr>
  </w:style>
  <w:style w:type="paragraph" w:styleId="TOC2">
    <w:name w:val="toc 2"/>
    <w:basedOn w:val="Normal"/>
    <w:next w:val="Normal"/>
    <w:autoRedefine/>
    <w:uiPriority w:val="39"/>
    <w:semiHidden/>
    <w:rsid w:val="007859CD"/>
    <w:pPr>
      <w:spacing w:after="100"/>
      <w:ind w:left="220"/>
    </w:pPr>
  </w:style>
  <w:style w:type="paragraph" w:styleId="TOC3">
    <w:name w:val="toc 3"/>
    <w:basedOn w:val="Normal"/>
    <w:next w:val="Normal"/>
    <w:autoRedefine/>
    <w:uiPriority w:val="39"/>
    <w:semiHidden/>
    <w:rsid w:val="007859CD"/>
    <w:pPr>
      <w:spacing w:after="100"/>
      <w:ind w:left="440"/>
    </w:pPr>
  </w:style>
  <w:style w:type="paragraph" w:customStyle="1" w:styleId="Tablebulletlistlevel1">
    <w:name w:val="Table bullet list level 1"/>
    <w:basedOn w:val="Normal"/>
    <w:uiPriority w:val="6"/>
    <w:rsid w:val="00872EF1"/>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872EF1"/>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paragraph" w:styleId="Caption">
    <w:name w:val="caption"/>
    <w:basedOn w:val="Normal"/>
    <w:next w:val="Normal"/>
    <w:uiPriority w:val="8"/>
    <w:rsid w:val="00996655"/>
    <w:rPr>
      <w:iCs/>
      <w:sz w:val="20"/>
      <w:szCs w:val="18"/>
    </w:rPr>
  </w:style>
  <w:style w:type="character" w:styleId="PageNumber">
    <w:name w:val="page number"/>
    <w:aliases w:val="Page number"/>
    <w:basedOn w:val="DefaultParagraphFont"/>
    <w:uiPriority w:val="8"/>
    <w:rsid w:val="00E908F1"/>
    <w:rPr>
      <w:rFonts w:ascii="Lato" w:hAnsi="Lato"/>
      <w:sz w:val="19"/>
    </w:rPr>
  </w:style>
  <w:style w:type="paragraph" w:customStyle="1" w:styleId="Hidden">
    <w:name w:val="Hidden"/>
    <w:basedOn w:val="Normal"/>
    <w:uiPriority w:val="9"/>
    <w:rsid w:val="00C0326E"/>
    <w:pPr>
      <w:spacing w:after="0"/>
    </w:pPr>
    <w:rPr>
      <w:sz w:val="2"/>
      <w:szCs w:val="2"/>
    </w:rPr>
  </w:style>
  <w:style w:type="paragraph" w:styleId="BalloonText">
    <w:name w:val="Balloon Text"/>
    <w:basedOn w:val="Normal"/>
    <w:link w:val="BalloonTextChar"/>
    <w:uiPriority w:val="99"/>
    <w:semiHidden/>
    <w:unhideWhenUsed/>
    <w:rsid w:val="00872EF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F1"/>
    <w:rPr>
      <w:rFonts w:ascii="Segoe UI" w:hAnsi="Segoe UI" w:cs="Segoe UI"/>
      <w:sz w:val="18"/>
      <w:szCs w:val="18"/>
    </w:rPr>
  </w:style>
  <w:style w:type="table" w:customStyle="1" w:styleId="NTGmeetingagendatable">
    <w:name w:val="NTG meeting agenda table"/>
    <w:basedOn w:val="TableNormal"/>
    <w:uiPriority w:val="99"/>
    <w:rsid w:val="00B87BBA"/>
    <w:pPr>
      <w:spacing w:before="40" w:after="40"/>
    </w:pPr>
    <w:rPr>
      <w:rFonts w:ascii="Lato" w:hAnsi="Lato"/>
    </w:rPr>
    <w:tblPr>
      <w:tblStyleRow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rPr>
      <w:tblPr/>
      <w:trPr>
        <w:tblHeader/>
      </w:trPr>
      <w:tcPr>
        <w:shd w:val="clear" w:color="auto" w:fill="1F1F5F" w:themeFill="text1"/>
      </w:tcPr>
    </w:tblStylePr>
    <w:tblStylePr w:type="firstCol">
      <w:rPr>
        <w:b/>
      </w:rPr>
      <w:tblPr/>
      <w:tcPr>
        <w:shd w:val="clear" w:color="auto" w:fill="1F1F5F" w:themeFill="text1"/>
      </w:tcPr>
    </w:tblStylePr>
    <w:tblStylePr w:type="band2Horz">
      <w:tblPr/>
      <w:tcPr>
        <w:shd w:val="clear" w:color="auto" w:fill="D9D9D9" w:themeFill="background1" w:themeFillShade="D9"/>
      </w:tcPr>
    </w:tblStylePr>
  </w:style>
  <w:style w:type="paragraph" w:styleId="FootnoteText">
    <w:name w:val="footnote text"/>
    <w:basedOn w:val="Normal"/>
    <w:link w:val="FootnoteTextChar"/>
    <w:uiPriority w:val="99"/>
    <w:semiHidden/>
    <w:unhideWhenUsed/>
    <w:rsid w:val="00E152A3"/>
    <w:pPr>
      <w:spacing w:after="0"/>
    </w:pPr>
    <w:rPr>
      <w:sz w:val="20"/>
      <w:szCs w:val="20"/>
    </w:rPr>
  </w:style>
  <w:style w:type="character" w:customStyle="1" w:styleId="FootnoteTextChar">
    <w:name w:val="Footnote Text Char"/>
    <w:basedOn w:val="DefaultParagraphFont"/>
    <w:link w:val="FootnoteText"/>
    <w:uiPriority w:val="99"/>
    <w:semiHidden/>
    <w:rsid w:val="00E152A3"/>
    <w:rPr>
      <w:rFonts w:ascii="Lato" w:hAnsi="Lato"/>
      <w:sz w:val="20"/>
      <w:szCs w:val="20"/>
    </w:rPr>
  </w:style>
  <w:style w:type="character" w:styleId="FootnoteReference">
    <w:name w:val="footnote reference"/>
    <w:basedOn w:val="DefaultParagraphFont"/>
    <w:uiPriority w:val="99"/>
    <w:semiHidden/>
    <w:unhideWhenUsed/>
    <w:rsid w:val="00E152A3"/>
    <w:rPr>
      <w:vertAlign w:val="superscript"/>
    </w:rPr>
  </w:style>
  <w:style w:type="character" w:styleId="CommentReference">
    <w:name w:val="annotation reference"/>
    <w:basedOn w:val="DefaultParagraphFont"/>
    <w:uiPriority w:val="99"/>
    <w:semiHidden/>
    <w:unhideWhenUsed/>
    <w:rsid w:val="00C749DC"/>
    <w:rPr>
      <w:sz w:val="16"/>
      <w:szCs w:val="16"/>
    </w:rPr>
  </w:style>
  <w:style w:type="paragraph" w:styleId="CommentText">
    <w:name w:val="annotation text"/>
    <w:basedOn w:val="Normal"/>
    <w:link w:val="CommentTextChar"/>
    <w:uiPriority w:val="99"/>
    <w:semiHidden/>
    <w:unhideWhenUsed/>
    <w:rsid w:val="00C749DC"/>
    <w:rPr>
      <w:sz w:val="20"/>
      <w:szCs w:val="20"/>
    </w:rPr>
  </w:style>
  <w:style w:type="character" w:customStyle="1" w:styleId="CommentTextChar">
    <w:name w:val="Comment Text Char"/>
    <w:basedOn w:val="DefaultParagraphFont"/>
    <w:link w:val="CommentText"/>
    <w:uiPriority w:val="99"/>
    <w:semiHidden/>
    <w:rsid w:val="00C749DC"/>
    <w:rPr>
      <w:rFonts w:ascii="Lato" w:hAnsi="Lato"/>
      <w:sz w:val="20"/>
      <w:szCs w:val="20"/>
    </w:rPr>
  </w:style>
  <w:style w:type="paragraph" w:styleId="CommentSubject">
    <w:name w:val="annotation subject"/>
    <w:basedOn w:val="CommentText"/>
    <w:next w:val="CommentText"/>
    <w:link w:val="CommentSubjectChar"/>
    <w:uiPriority w:val="99"/>
    <w:semiHidden/>
    <w:unhideWhenUsed/>
    <w:rsid w:val="00C749DC"/>
    <w:rPr>
      <w:b/>
      <w:bCs/>
    </w:rPr>
  </w:style>
  <w:style w:type="character" w:customStyle="1" w:styleId="CommentSubjectChar">
    <w:name w:val="Comment Subject Char"/>
    <w:basedOn w:val="CommentTextChar"/>
    <w:link w:val="CommentSubject"/>
    <w:uiPriority w:val="99"/>
    <w:semiHidden/>
    <w:rsid w:val="00C749DC"/>
    <w:rPr>
      <w:rFonts w:ascii="Lato" w:hAnsi="Lato"/>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rod.main.ntgov\ntg\office%20templates\NTG%20fact%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FAF64A4E8D54B669966D262ABDB2BC7"/>
        <w:category>
          <w:name w:val="General"/>
          <w:gallery w:val="placeholder"/>
        </w:category>
        <w:types>
          <w:type w:val="bbPlcHdr"/>
        </w:types>
        <w:behaviors>
          <w:behavior w:val="content"/>
        </w:behaviors>
        <w:guid w:val="{764DBB9A-46AC-415A-AC04-5C13BC3499E0}"/>
      </w:docPartPr>
      <w:docPartBody>
        <w:p w:rsidR="00B52B82" w:rsidRDefault="00E367B7">
          <w:pPr>
            <w:pStyle w:val="9FAF64A4E8D54B669966D262ABDB2BC7"/>
          </w:pPr>
          <w:r w:rsidRPr="000E6CF8">
            <w:rPr>
              <w:rStyle w:val="PlaceholderText"/>
            </w:rPr>
            <w:t>[Title]</w:t>
          </w:r>
        </w:p>
      </w:docPartBody>
    </w:docPart>
    <w:docPart>
      <w:docPartPr>
        <w:name w:val="62B5A608A55A414A863CF76748C610CF"/>
        <w:category>
          <w:name w:val="General"/>
          <w:gallery w:val="placeholder"/>
        </w:category>
        <w:types>
          <w:type w:val="bbPlcHdr"/>
        </w:types>
        <w:behaviors>
          <w:behavior w:val="content"/>
        </w:behaviors>
        <w:guid w:val="{C076EBFD-E0DA-4D78-881F-B74EF6852456}"/>
      </w:docPartPr>
      <w:docPartBody>
        <w:p w:rsidR="00804AE8" w:rsidRDefault="00E15CDB" w:rsidP="00E15CDB">
          <w:pPr>
            <w:pStyle w:val="62B5A608A55A414A863CF76748C610CF"/>
          </w:pPr>
          <w:r w:rsidRPr="000E6CF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7B7"/>
    <w:rsid w:val="00002833"/>
    <w:rsid w:val="000973D3"/>
    <w:rsid w:val="000D453A"/>
    <w:rsid w:val="00606974"/>
    <w:rsid w:val="00725D70"/>
    <w:rsid w:val="007530A9"/>
    <w:rsid w:val="007946B9"/>
    <w:rsid w:val="00804AE8"/>
    <w:rsid w:val="00B52B82"/>
    <w:rsid w:val="00CE561C"/>
    <w:rsid w:val="00DD7D96"/>
    <w:rsid w:val="00E15CDB"/>
    <w:rsid w:val="00E27E23"/>
    <w:rsid w:val="00E367B7"/>
    <w:rsid w:val="00E73F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5CDB"/>
    <w:rPr>
      <w:color w:val="808080"/>
    </w:rPr>
  </w:style>
  <w:style w:type="paragraph" w:customStyle="1" w:styleId="9FAF64A4E8D54B669966D262ABDB2BC7">
    <w:name w:val="9FAF64A4E8D54B669966D262ABDB2BC7"/>
  </w:style>
  <w:style w:type="paragraph" w:customStyle="1" w:styleId="62B5A608A55A414A863CF76748C610CF">
    <w:name w:val="62B5A608A55A414A863CF76748C610CF"/>
    <w:rsid w:val="00E15C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theme new">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D3AF95-F035-4169-854B-3458AF1D4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 fact sheet.dotx</Template>
  <TotalTime>11</TotalTime>
  <Pages>6</Pages>
  <Words>1223</Words>
  <Characters>6974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Local Decision Making 
Government readiness checklist</vt:lpstr>
    </vt:vector>
  </TitlesOfParts>
  <Company>&lt;NAME&gt;</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Local Decision Making 
Government readiness checklist</dc:title>
  <dc:creator>Tess Nekrasov</dc:creator>
  <cp:lastModifiedBy>Jessika Lewis</cp:lastModifiedBy>
  <cp:revision>3</cp:revision>
  <cp:lastPrinted>2019-08-28T22:41:00Z</cp:lastPrinted>
  <dcterms:created xsi:type="dcterms:W3CDTF">2024-06-06T03:44:00Z</dcterms:created>
  <dcterms:modified xsi:type="dcterms:W3CDTF">2024-06-06T04:00:00Z</dcterms:modified>
</cp:coreProperties>
</file>